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FD6" w:rsidRPr="006B0FD6" w:rsidRDefault="00AD6AEC" w:rsidP="006B0FD6">
      <w:pPr>
        <w:rPr>
          <w:sz w:val="28"/>
          <w:szCs w:val="28"/>
        </w:rPr>
        <w:sectPr w:rsidR="006B0FD6" w:rsidRPr="006B0FD6" w:rsidSect="000A798F">
          <w:type w:val="continuous"/>
          <w:pgSz w:w="11900" w:h="16840"/>
          <w:pgMar w:top="1134" w:right="851" w:bottom="1134" w:left="1134" w:header="720" w:footer="720" w:gutter="0"/>
          <w:cols w:space="720"/>
        </w:sectPr>
      </w:pPr>
      <w:r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296025" cy="8733637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87336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CD3" w:rsidRDefault="004C6543">
      <w:pPr>
        <w:pStyle w:val="1"/>
        <w:spacing w:before="66"/>
      </w:pPr>
      <w:r>
        <w:lastRenderedPageBreak/>
        <w:pict>
          <v:rect id="_x0000_s1032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AD6AEC">
        <w:t>ПОЯСНИТЕЛЬНАЯ</w:t>
      </w:r>
      <w:r w:rsidR="00AD6AEC">
        <w:rPr>
          <w:spacing w:val="-9"/>
        </w:rPr>
        <w:t xml:space="preserve"> </w:t>
      </w:r>
      <w:r w:rsidR="00AD6AEC">
        <w:t>ЗАПИСКА</w:t>
      </w:r>
    </w:p>
    <w:p w:rsidR="00D82CD3" w:rsidRDefault="00AD6AEC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47"/>
          <w:sz w:val="24"/>
        </w:rPr>
        <w:t xml:space="preserve"> </w:t>
      </w:r>
      <w:r>
        <w:rPr>
          <w:b/>
          <w:sz w:val="24"/>
        </w:rPr>
        <w:t>"АЛГЕБРА"</w:t>
      </w:r>
    </w:p>
    <w:p w:rsidR="00D82CD3" w:rsidRDefault="00AD6AEC">
      <w:pPr>
        <w:pStyle w:val="a3"/>
        <w:spacing w:before="156" w:line="292" w:lineRule="auto"/>
        <w:ind w:right="128" w:firstLine="180"/>
      </w:pPr>
      <w:proofErr w:type="gramStart"/>
      <w:r>
        <w:t>Рабочая программа по учебному курсу "Алгебра" для обучающихся 8 классов разработана на основе</w:t>
      </w:r>
      <w:r>
        <w:rPr>
          <w:spacing w:val="-58"/>
        </w:rPr>
        <w:t xml:space="preserve"> </w:t>
      </w:r>
      <w:r>
        <w:t xml:space="preserve">Федерального государственного образовательного </w:t>
      </w:r>
      <w:r>
        <w:t>стандарта основного общего образования с учётом</w:t>
      </w:r>
      <w:r>
        <w:rPr>
          <w:spacing w:val="1"/>
        </w:rPr>
        <w:t xml:space="preserve"> </w:t>
      </w:r>
      <w:r>
        <w:t>и современных мировых требований, предъявляемых к математическому образованию, и традиций</w:t>
      </w:r>
      <w:r>
        <w:rPr>
          <w:spacing w:val="1"/>
        </w:rPr>
        <w:t xml:space="preserve"> </w:t>
      </w:r>
      <w:r>
        <w:t>российского образования, которые обеспечивают овладение ключевыми компетенциями,</w:t>
      </w:r>
      <w:r>
        <w:rPr>
          <w:spacing w:val="1"/>
        </w:rPr>
        <w:t xml:space="preserve"> </w:t>
      </w:r>
      <w:r>
        <w:t>составляющими основу для непрерывного</w:t>
      </w:r>
      <w:r>
        <w:t xml:space="preserve"> образования и саморазвития, а также целостность</w:t>
      </w:r>
      <w:r>
        <w:rPr>
          <w:spacing w:val="1"/>
        </w:rPr>
        <w:t xml:space="preserve"> </w:t>
      </w:r>
      <w:r>
        <w:t>общекультурного, личностного и познавательного развития обучающихся.</w:t>
      </w:r>
      <w:proofErr w:type="gramEnd"/>
      <w:r>
        <w:t xml:space="preserve"> В программе учтены идеи</w:t>
      </w:r>
      <w:r>
        <w:rPr>
          <w:spacing w:val="1"/>
        </w:rPr>
        <w:t xml:space="preserve"> </w:t>
      </w:r>
      <w:r>
        <w:t>и положения Концепции развития математического образования в Российской Федерации. В эпоху</w:t>
      </w:r>
      <w:r>
        <w:rPr>
          <w:spacing w:val="1"/>
        </w:rPr>
        <w:t xml:space="preserve"> </w:t>
      </w:r>
      <w:r>
        <w:t xml:space="preserve">цифровой трансформации </w:t>
      </w:r>
      <w:r>
        <w:t>всех сфер человеческой деятельности невозможно стать образованным</w:t>
      </w:r>
      <w:r>
        <w:rPr>
          <w:spacing w:val="1"/>
        </w:rPr>
        <w:t xml:space="preserve"> </w:t>
      </w:r>
      <w:r>
        <w:t>современным человеком без базовой математической подготовки. Уже в школе математика служит</w:t>
      </w:r>
      <w:r>
        <w:rPr>
          <w:spacing w:val="1"/>
        </w:rPr>
        <w:t xml:space="preserve"> </w:t>
      </w:r>
      <w:r>
        <w:t>опорным предметом для изучения смежных дисциплин, а после школы реальной необходимостью</w:t>
      </w:r>
      <w:r>
        <w:rPr>
          <w:spacing w:val="1"/>
        </w:rPr>
        <w:t xml:space="preserve"> </w:t>
      </w:r>
      <w:r>
        <w:t xml:space="preserve">становится </w:t>
      </w:r>
      <w:r>
        <w:t>непрерывное образование, что требует полноценной базовой общеобразовательной</w:t>
      </w:r>
      <w:r>
        <w:rPr>
          <w:spacing w:val="1"/>
        </w:rPr>
        <w:t xml:space="preserve"> </w:t>
      </w:r>
      <w:r>
        <w:t>подготовки,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 числе и математической.</w:t>
      </w:r>
    </w:p>
    <w:p w:rsidR="00D82CD3" w:rsidRDefault="00AD6AEC">
      <w:pPr>
        <w:pStyle w:val="a3"/>
        <w:spacing w:line="292" w:lineRule="auto"/>
        <w:ind w:right="289" w:firstLine="180"/>
      </w:pPr>
      <w:r>
        <w:t>Это обусловлено тем, что в наши дни растёт число профессий, связанных с непосредственным</w:t>
      </w:r>
      <w:r>
        <w:rPr>
          <w:spacing w:val="1"/>
        </w:rPr>
        <w:t xml:space="preserve"> </w:t>
      </w:r>
      <w:r>
        <w:t>применением математики: и в сфере экономики, и в</w:t>
      </w:r>
      <w:r>
        <w:t xml:space="preserve"> бизнесе, и в технологических областях, и даже в</w:t>
      </w:r>
      <w:r>
        <w:rPr>
          <w:spacing w:val="-58"/>
        </w:rPr>
        <w:t xml:space="preserve"> </w:t>
      </w:r>
      <w:r>
        <w:t>гуманитарных сферах. Таким образом, круг школьников, для которых математика может стать</w:t>
      </w:r>
      <w:r>
        <w:rPr>
          <w:spacing w:val="1"/>
        </w:rPr>
        <w:t xml:space="preserve"> </w:t>
      </w:r>
      <w:r>
        <w:t>значимым</w:t>
      </w:r>
      <w:r>
        <w:rPr>
          <w:spacing w:val="-1"/>
        </w:rPr>
        <w:t xml:space="preserve"> </w:t>
      </w:r>
      <w:r>
        <w:t>предметом, расширяется.</w:t>
      </w:r>
    </w:p>
    <w:p w:rsidR="00D82CD3" w:rsidRDefault="00AD6AEC">
      <w:pPr>
        <w:pStyle w:val="a3"/>
        <w:spacing w:line="292" w:lineRule="auto"/>
        <w:ind w:right="112" w:firstLine="180"/>
      </w:pPr>
      <w:r>
        <w:t>Практическая полезность математики обусловлена тем, что её предметом являются</w:t>
      </w:r>
      <w:r>
        <w:rPr>
          <w:spacing w:val="1"/>
        </w:rPr>
        <w:t xml:space="preserve"> </w:t>
      </w:r>
      <w:r>
        <w:t>фундамен</w:t>
      </w:r>
      <w:r>
        <w:t>тальные структуры нашего мира: пространственные формы и количественные отношения от</w:t>
      </w:r>
      <w:r>
        <w:rPr>
          <w:spacing w:val="-58"/>
        </w:rPr>
        <w:t xml:space="preserve"> </w:t>
      </w:r>
      <w:r>
        <w:t>простейших, усваиваемых в непосредственном опыте, до достаточно сложных, необходимых для</w:t>
      </w:r>
      <w:r>
        <w:rPr>
          <w:spacing w:val="1"/>
        </w:rPr>
        <w:t xml:space="preserve"> </w:t>
      </w:r>
      <w:r>
        <w:t>развития научных и прикладных идей. Без конкретных математических знаний затруднено</w:t>
      </w:r>
      <w:r>
        <w:t xml:space="preserve"> понимание</w:t>
      </w:r>
      <w:r>
        <w:rPr>
          <w:spacing w:val="-57"/>
        </w:rPr>
        <w:t xml:space="preserve"> </w:t>
      </w:r>
      <w:r>
        <w:t>принципов устройства и использования современной техники, восприятие и интерпретация</w:t>
      </w:r>
      <w:r>
        <w:rPr>
          <w:spacing w:val="1"/>
        </w:rPr>
        <w:t xml:space="preserve"> </w:t>
      </w:r>
      <w:r>
        <w:t>разнообразной социальной, экономической, политической информации, малоэффективна</w:t>
      </w:r>
      <w:r>
        <w:rPr>
          <w:spacing w:val="1"/>
        </w:rPr>
        <w:t xml:space="preserve"> </w:t>
      </w:r>
      <w:r>
        <w:t>повседневная практическая деятельность. Каждому человеку в своей жизни приходит</w:t>
      </w:r>
      <w:r>
        <w:t>ся выполнять</w:t>
      </w:r>
      <w:r>
        <w:rPr>
          <w:spacing w:val="1"/>
        </w:rPr>
        <w:t xml:space="preserve"> </w:t>
      </w:r>
      <w:r>
        <w:t>расчёты и составлять алгоритмы, находить и применять формулы, владеть практическими приёмами</w:t>
      </w:r>
      <w:r>
        <w:rPr>
          <w:spacing w:val="1"/>
        </w:rPr>
        <w:t xml:space="preserve"> </w:t>
      </w:r>
      <w:r>
        <w:t>геометрических измерений и построений, читать информацию, представленную в виде таблиц,</w:t>
      </w:r>
      <w:r>
        <w:rPr>
          <w:spacing w:val="1"/>
        </w:rPr>
        <w:t xml:space="preserve"> </w:t>
      </w:r>
      <w:r>
        <w:t>диаграмм и графиков, жить в условиях неопределённости и понима</w:t>
      </w:r>
      <w:r>
        <w:t>ть вероятностный характер</w:t>
      </w:r>
      <w:r>
        <w:rPr>
          <w:spacing w:val="1"/>
        </w:rPr>
        <w:t xml:space="preserve"> </w:t>
      </w:r>
      <w:r>
        <w:t>случайных</w:t>
      </w:r>
      <w:r>
        <w:rPr>
          <w:spacing w:val="-1"/>
        </w:rPr>
        <w:t xml:space="preserve"> </w:t>
      </w:r>
      <w:r>
        <w:t>событий.</w:t>
      </w:r>
    </w:p>
    <w:p w:rsidR="00D82CD3" w:rsidRDefault="00AD6AEC">
      <w:pPr>
        <w:pStyle w:val="a3"/>
        <w:spacing w:line="292" w:lineRule="auto"/>
        <w:ind w:right="140" w:firstLine="180"/>
      </w:pPr>
      <w:r>
        <w:t>Одновременно с расширением сфер применения математики в современном обществе всё более</w:t>
      </w:r>
      <w:r>
        <w:rPr>
          <w:spacing w:val="1"/>
        </w:rPr>
        <w:t xml:space="preserve"> </w:t>
      </w:r>
      <w:r>
        <w:t>важным становится математический стиль мышления, проявляющийся в определённых умственных</w:t>
      </w:r>
      <w:r>
        <w:rPr>
          <w:spacing w:val="1"/>
        </w:rPr>
        <w:t xml:space="preserve"> </w:t>
      </w:r>
      <w:r>
        <w:t>навыках. В процессе изучения матема</w:t>
      </w:r>
      <w:r>
        <w:t>тики в арсенал приёмов и методов мышления человека</w:t>
      </w:r>
      <w:r>
        <w:rPr>
          <w:spacing w:val="1"/>
        </w:rPr>
        <w:t xml:space="preserve"> </w:t>
      </w:r>
      <w:r>
        <w:t>естественным образом включаются индукция и дедукция, обобщение и конкретизация, анализ и</w:t>
      </w:r>
      <w:r>
        <w:rPr>
          <w:spacing w:val="1"/>
        </w:rPr>
        <w:t xml:space="preserve"> </w:t>
      </w:r>
      <w:r>
        <w:t>синтез, классификация и систематизация, абстрагирование и аналогия. Объекты математических</w:t>
      </w:r>
      <w:r>
        <w:rPr>
          <w:spacing w:val="1"/>
        </w:rPr>
        <w:t xml:space="preserve"> </w:t>
      </w:r>
      <w:r>
        <w:t>умозаключений, правила их</w:t>
      </w:r>
      <w:r>
        <w:t xml:space="preserve"> конструирования раскрывают механизм логических построений,</w:t>
      </w:r>
      <w:r>
        <w:rPr>
          <w:spacing w:val="1"/>
        </w:rPr>
        <w:t xml:space="preserve"> </w:t>
      </w:r>
      <w:r>
        <w:t>способствуют выработке умения формулировать, обосновывать и доказывать суждения, тем самым</w:t>
      </w:r>
      <w:r>
        <w:rPr>
          <w:spacing w:val="1"/>
        </w:rPr>
        <w:t xml:space="preserve"> </w:t>
      </w:r>
      <w:r>
        <w:t>развивают логическое мышление. Ведущая роль принадлежит математике и в формировании</w:t>
      </w:r>
      <w:r>
        <w:rPr>
          <w:spacing w:val="1"/>
        </w:rPr>
        <w:t xml:space="preserve"> </w:t>
      </w:r>
      <w:r>
        <w:t>алгоритмической компо</w:t>
      </w:r>
      <w:r>
        <w:t>ненты мышления и воспитании умений действовать по заданным алгоритмам,</w:t>
      </w:r>
      <w:r>
        <w:rPr>
          <w:spacing w:val="-58"/>
        </w:rPr>
        <w:t xml:space="preserve"> </w:t>
      </w:r>
      <w:r>
        <w:t>совершенствовать известные и конструировать новые. В процессе решения задач — основой учебной</w:t>
      </w:r>
      <w:r>
        <w:rPr>
          <w:spacing w:val="1"/>
        </w:rPr>
        <w:t xml:space="preserve"> </w:t>
      </w:r>
      <w:r>
        <w:t>деятельности на уроках математики — развиваются также творческая и прикладная стороны</w:t>
      </w:r>
      <w:r>
        <w:rPr>
          <w:spacing w:val="1"/>
        </w:rPr>
        <w:t xml:space="preserve"> </w:t>
      </w:r>
      <w:r>
        <w:t>мышления.</w:t>
      </w:r>
    </w:p>
    <w:p w:rsidR="00D82CD3" w:rsidRDefault="00AD6AEC">
      <w:pPr>
        <w:pStyle w:val="a3"/>
        <w:spacing w:line="292" w:lineRule="auto"/>
        <w:ind w:firstLine="180"/>
      </w:pPr>
      <w:proofErr w:type="gramStart"/>
      <w:r>
        <w:t>Обучение математике даёт возможность развивать у обучающихся точную, рациональную и</w:t>
      </w:r>
      <w:r>
        <w:rPr>
          <w:spacing w:val="1"/>
        </w:rPr>
        <w:t xml:space="preserve"> </w:t>
      </w:r>
      <w:r>
        <w:t>информативную</w:t>
      </w:r>
      <w:r>
        <w:rPr>
          <w:spacing w:val="-6"/>
        </w:rPr>
        <w:t xml:space="preserve"> </w:t>
      </w:r>
      <w:r>
        <w:t>речь,</w:t>
      </w:r>
      <w:r>
        <w:rPr>
          <w:spacing w:val="-4"/>
        </w:rPr>
        <w:t xml:space="preserve"> </w:t>
      </w:r>
      <w:r>
        <w:t>умение</w:t>
      </w:r>
      <w:r>
        <w:rPr>
          <w:spacing w:val="-5"/>
        </w:rPr>
        <w:t xml:space="preserve"> </w:t>
      </w:r>
      <w:r>
        <w:t>отбирать</w:t>
      </w:r>
      <w:r>
        <w:rPr>
          <w:spacing w:val="-5"/>
        </w:rPr>
        <w:t xml:space="preserve"> </w:t>
      </w:r>
      <w:r>
        <w:t>наиболее</w:t>
      </w:r>
      <w:r>
        <w:rPr>
          <w:spacing w:val="-5"/>
        </w:rPr>
        <w:t xml:space="preserve"> </w:t>
      </w:r>
      <w:r>
        <w:t>подходящие</w:t>
      </w:r>
      <w:r>
        <w:rPr>
          <w:spacing w:val="-4"/>
        </w:rPr>
        <w:t xml:space="preserve"> </w:t>
      </w:r>
      <w:r>
        <w:t>языковые,</w:t>
      </w:r>
      <w:r>
        <w:rPr>
          <w:spacing w:val="-5"/>
        </w:rPr>
        <w:t xml:space="preserve"> </w:t>
      </w:r>
      <w:r>
        <w:t>символические,</w:t>
      </w:r>
      <w:r>
        <w:rPr>
          <w:spacing w:val="-4"/>
        </w:rPr>
        <w:t xml:space="preserve"> </w:t>
      </w:r>
      <w:r>
        <w:t>графические</w:t>
      </w:r>
      <w:r>
        <w:rPr>
          <w:spacing w:val="-57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выражения</w:t>
      </w:r>
      <w:r>
        <w:rPr>
          <w:spacing w:val="-2"/>
        </w:rPr>
        <w:t xml:space="preserve"> </w:t>
      </w:r>
      <w:r>
        <w:t>суждений и</w:t>
      </w:r>
      <w:r>
        <w:rPr>
          <w:spacing w:val="-1"/>
        </w:rPr>
        <w:t xml:space="preserve"> </w:t>
      </w:r>
      <w:r>
        <w:t>наглядного их представления.</w:t>
      </w:r>
      <w:proofErr w:type="gramEnd"/>
    </w:p>
    <w:p w:rsidR="00D82CD3" w:rsidRDefault="00AD6AEC">
      <w:pPr>
        <w:pStyle w:val="a3"/>
        <w:spacing w:line="274" w:lineRule="exact"/>
        <w:ind w:left="286"/>
      </w:pPr>
      <w:r>
        <w:t>Необхо</w:t>
      </w:r>
      <w:r>
        <w:t>димым</w:t>
      </w:r>
      <w:r>
        <w:rPr>
          <w:spacing w:val="-4"/>
        </w:rPr>
        <w:t xml:space="preserve"> </w:t>
      </w:r>
      <w:r>
        <w:t>компонентом</w:t>
      </w:r>
      <w:r>
        <w:rPr>
          <w:spacing w:val="-4"/>
        </w:rPr>
        <w:t xml:space="preserve"> </w:t>
      </w:r>
      <w:r>
        <w:t>общей</w:t>
      </w:r>
      <w:r>
        <w:rPr>
          <w:spacing w:val="-4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современном</w:t>
      </w:r>
      <w:r>
        <w:rPr>
          <w:spacing w:val="-4"/>
        </w:rPr>
        <w:t xml:space="preserve"> </w:t>
      </w:r>
      <w:r>
        <w:t>толковании</w:t>
      </w:r>
      <w:r>
        <w:rPr>
          <w:spacing w:val="-4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общее</w:t>
      </w:r>
      <w:r>
        <w:rPr>
          <w:spacing w:val="-3"/>
        </w:rPr>
        <w:t xml:space="preserve"> </w:t>
      </w:r>
      <w:r>
        <w:t>знакомство</w:t>
      </w:r>
    </w:p>
    <w:p w:rsidR="00D82CD3" w:rsidRDefault="00D82CD3">
      <w:pPr>
        <w:spacing w:line="274" w:lineRule="exact"/>
        <w:sectPr w:rsidR="00D82CD3">
          <w:pgSz w:w="11900" w:h="16840"/>
          <w:pgMar w:top="520" w:right="560" w:bottom="280" w:left="560" w:header="720" w:footer="720" w:gutter="0"/>
          <w:cols w:space="720"/>
        </w:sectPr>
      </w:pPr>
    </w:p>
    <w:p w:rsidR="00D82CD3" w:rsidRDefault="00AD6AEC">
      <w:pPr>
        <w:pStyle w:val="a3"/>
        <w:spacing w:before="62" w:line="292" w:lineRule="auto"/>
        <w:ind w:right="159"/>
      </w:pPr>
      <w:r>
        <w:lastRenderedPageBreak/>
        <w:t>с методами познания действительности, представление о предмете и методах математики, их отличий</w:t>
      </w:r>
      <w:r>
        <w:rPr>
          <w:spacing w:val="-58"/>
        </w:rPr>
        <w:t xml:space="preserve"> </w:t>
      </w:r>
      <w:r>
        <w:t>от методов других естественных и гуманитарных наук, об особенн</w:t>
      </w:r>
      <w:r>
        <w:t>остях применения математики для</w:t>
      </w:r>
      <w:r>
        <w:rPr>
          <w:spacing w:val="1"/>
        </w:rPr>
        <w:t xml:space="preserve"> </w:t>
      </w:r>
      <w:r>
        <w:t>решения научных и прикладных задач. Таким образом, математическое образование вносит свой</w:t>
      </w:r>
      <w:r>
        <w:rPr>
          <w:spacing w:val="1"/>
        </w:rPr>
        <w:t xml:space="preserve"> </w:t>
      </w:r>
      <w:r>
        <w:t>вклад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формирование общей культуры</w:t>
      </w:r>
      <w:r>
        <w:rPr>
          <w:spacing w:val="-1"/>
        </w:rPr>
        <w:t xml:space="preserve"> </w:t>
      </w:r>
      <w:r>
        <w:t>человека.</w:t>
      </w:r>
    </w:p>
    <w:p w:rsidR="00D82CD3" w:rsidRDefault="00AD6AEC">
      <w:pPr>
        <w:pStyle w:val="a3"/>
        <w:spacing w:line="292" w:lineRule="auto"/>
        <w:ind w:right="608" w:firstLine="180"/>
      </w:pPr>
      <w:r>
        <w:t>Изучение математики также способствует эстетическому воспитанию человека, пониманию</w:t>
      </w:r>
      <w:r>
        <w:rPr>
          <w:spacing w:val="1"/>
        </w:rPr>
        <w:t xml:space="preserve"> </w:t>
      </w:r>
      <w:r>
        <w:t>крас</w:t>
      </w:r>
      <w:r>
        <w:t>оты и изящества математических рассуждений, восприятию геометрических форм, усвоению</w:t>
      </w:r>
      <w:r>
        <w:rPr>
          <w:spacing w:val="-58"/>
        </w:rPr>
        <w:t xml:space="preserve"> </w:t>
      </w:r>
      <w:r>
        <w:t>идеи</w:t>
      </w:r>
      <w:r>
        <w:rPr>
          <w:spacing w:val="-1"/>
        </w:rPr>
        <w:t xml:space="preserve"> </w:t>
      </w:r>
      <w:r>
        <w:t>симметрии.</w:t>
      </w:r>
    </w:p>
    <w:p w:rsidR="00D82CD3" w:rsidRDefault="00AD6AEC">
      <w:pPr>
        <w:pStyle w:val="1"/>
        <w:spacing w:before="188"/>
      </w:pPr>
      <w:r>
        <w:t>ЦЕЛИ</w:t>
      </w:r>
      <w:r>
        <w:rPr>
          <w:spacing w:val="-7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"АЛГЕБРА"</w:t>
      </w:r>
    </w:p>
    <w:p w:rsidR="00D82CD3" w:rsidRDefault="00AD6AEC">
      <w:pPr>
        <w:pStyle w:val="a3"/>
        <w:spacing w:before="156" w:line="292" w:lineRule="auto"/>
        <w:ind w:right="125" w:firstLine="180"/>
      </w:pPr>
      <w:r>
        <w:t>Алгебра является одним из опорных курсов основной школы: она обеспечивает изучение других</w:t>
      </w:r>
      <w:r>
        <w:rPr>
          <w:spacing w:val="1"/>
        </w:rPr>
        <w:t xml:space="preserve"> </w:t>
      </w:r>
      <w:r>
        <w:t xml:space="preserve">дисциплин, как </w:t>
      </w:r>
      <w:r>
        <w:t>естественнонаучного, так и гуманитарного циклов, её освоение необходимо для</w:t>
      </w:r>
      <w:r>
        <w:rPr>
          <w:spacing w:val="1"/>
        </w:rPr>
        <w:t xml:space="preserve"> </w:t>
      </w:r>
      <w:r>
        <w:t>продолжения образования и в повседневной жизни. Развитие у обучающихся научных представлений</w:t>
      </w:r>
      <w:r>
        <w:rPr>
          <w:spacing w:val="1"/>
        </w:rPr>
        <w:t xml:space="preserve"> </w:t>
      </w:r>
      <w:r>
        <w:t xml:space="preserve">о происхождении и сущности алгебраических абстракций, способе отражения математической </w:t>
      </w:r>
      <w:r>
        <w:t>наукой</w:t>
      </w:r>
      <w:r>
        <w:rPr>
          <w:spacing w:val="-58"/>
        </w:rPr>
        <w:t xml:space="preserve"> </w:t>
      </w:r>
      <w:r>
        <w:t>явлений и процессов в природе и обществе, роли математического моделирования в научном</w:t>
      </w:r>
      <w:r>
        <w:rPr>
          <w:spacing w:val="1"/>
        </w:rPr>
        <w:t xml:space="preserve"> </w:t>
      </w:r>
      <w:r>
        <w:t>познании и в практике способствует формированию научного мировоззрения и качеств мышления,</w:t>
      </w:r>
      <w:r>
        <w:rPr>
          <w:spacing w:val="1"/>
        </w:rPr>
        <w:t xml:space="preserve"> </w:t>
      </w:r>
      <w:r>
        <w:t>необходимых для адаптации в современном цифровом обществе. Изучение алг</w:t>
      </w:r>
      <w:r>
        <w:t>ебры естественным</w:t>
      </w:r>
      <w:r>
        <w:rPr>
          <w:spacing w:val="1"/>
        </w:rPr>
        <w:t xml:space="preserve"> </w:t>
      </w:r>
      <w:r>
        <w:t>образом обеспечивает развитие умения наблюдать, сравнивать, находить закономерности, требует</w:t>
      </w:r>
      <w:r>
        <w:rPr>
          <w:spacing w:val="1"/>
        </w:rPr>
        <w:t xml:space="preserve"> </w:t>
      </w:r>
      <w:r>
        <w:t>критичности мышления, способности аргументированно обосновывать свои действия и выводы,</w:t>
      </w:r>
      <w:r>
        <w:rPr>
          <w:spacing w:val="1"/>
        </w:rPr>
        <w:t xml:space="preserve"> </w:t>
      </w:r>
      <w:r>
        <w:t>формулировать утверждения. Освоение курса алгебры обеспеч</w:t>
      </w:r>
      <w:r>
        <w:t>ивает развитие логического мышления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: они используют дедуктивные и индуктивные рассуждения, обобщение и</w:t>
      </w:r>
      <w:r>
        <w:rPr>
          <w:spacing w:val="1"/>
        </w:rPr>
        <w:t xml:space="preserve"> </w:t>
      </w:r>
      <w:r>
        <w:t>конкретизацию, абстрагирование и аналогию. Обучение алгебре предполагает значительный объём</w:t>
      </w:r>
      <w:r>
        <w:rPr>
          <w:spacing w:val="1"/>
        </w:rPr>
        <w:t xml:space="preserve"> </w:t>
      </w:r>
      <w:r>
        <w:t>самостоятельной деятельности обучающихся, поэтому</w:t>
      </w:r>
      <w:r>
        <w:t xml:space="preserve"> самостоятельное решение задач естественным</w:t>
      </w:r>
      <w:r>
        <w:rPr>
          <w:spacing w:val="1"/>
        </w:rPr>
        <w:t xml:space="preserve"> </w:t>
      </w:r>
      <w:r>
        <w:t>образом</w:t>
      </w:r>
      <w:r>
        <w:rPr>
          <w:spacing w:val="-1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реализацией</w:t>
      </w:r>
      <w:r>
        <w:rPr>
          <w:spacing w:val="-1"/>
        </w:rPr>
        <w:t xml:space="preserve"> </w:t>
      </w:r>
      <w:r>
        <w:t>деятельностного принципа</w:t>
      </w:r>
      <w:r>
        <w:rPr>
          <w:spacing w:val="-1"/>
        </w:rPr>
        <w:t xml:space="preserve"> </w:t>
      </w:r>
      <w:r>
        <w:t>обучения.</w:t>
      </w:r>
    </w:p>
    <w:p w:rsidR="00D82CD3" w:rsidRDefault="00AD6AEC">
      <w:pPr>
        <w:pStyle w:val="a3"/>
        <w:spacing w:line="292" w:lineRule="auto"/>
        <w:ind w:right="759" w:firstLine="180"/>
      </w:pPr>
      <w:r>
        <w:t>В структуре программы учебного курса «Алгебра» основной школы основное место занимают</w:t>
      </w:r>
      <w:r>
        <w:rPr>
          <w:spacing w:val="-57"/>
        </w:rPr>
        <w:t xml:space="preserve"> </w:t>
      </w:r>
      <w:r>
        <w:t>содержательно-методические</w:t>
      </w:r>
      <w:r>
        <w:rPr>
          <w:spacing w:val="-3"/>
        </w:rPr>
        <w:t xml:space="preserve"> </w:t>
      </w:r>
      <w:r>
        <w:t>линии:</w:t>
      </w:r>
      <w:r>
        <w:rPr>
          <w:spacing w:val="-4"/>
        </w:rPr>
        <w:t xml:space="preserve"> </w:t>
      </w:r>
      <w:r>
        <w:t>«Числа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вычисления»;</w:t>
      </w:r>
      <w:r>
        <w:rPr>
          <w:spacing w:val="-4"/>
        </w:rPr>
        <w:t xml:space="preserve"> </w:t>
      </w:r>
      <w:r>
        <w:t>«Алгеб</w:t>
      </w:r>
      <w:r>
        <w:t>раические</w:t>
      </w:r>
      <w:r>
        <w:rPr>
          <w:spacing w:val="-3"/>
        </w:rPr>
        <w:t xml:space="preserve"> </w:t>
      </w:r>
      <w:r>
        <w:t>выражения»;</w:t>
      </w:r>
    </w:p>
    <w:p w:rsidR="00D82CD3" w:rsidRDefault="00AD6AEC">
      <w:pPr>
        <w:pStyle w:val="a3"/>
        <w:spacing w:line="292" w:lineRule="auto"/>
      </w:pPr>
      <w:r>
        <w:t>«Уравнения и неравенства»; «Функции». Каждая из этих содержательно-методических линий</w:t>
      </w:r>
      <w:r>
        <w:rPr>
          <w:spacing w:val="1"/>
        </w:rPr>
        <w:t xml:space="preserve"> </w:t>
      </w:r>
      <w:r>
        <w:t>развивается на протяжении трёх лет изучения курса, естественным образом переплетаясь и</w:t>
      </w:r>
      <w:r>
        <w:rPr>
          <w:spacing w:val="1"/>
        </w:rPr>
        <w:t xml:space="preserve"> </w:t>
      </w:r>
      <w:r>
        <w:t xml:space="preserve">взаимодействуя с другими его линиями. В ходе изучения курса </w:t>
      </w:r>
      <w:proofErr w:type="gramStart"/>
      <w:r>
        <w:t>о</w:t>
      </w:r>
      <w:r>
        <w:t>бучающимся</w:t>
      </w:r>
      <w:proofErr w:type="gramEnd"/>
      <w:r>
        <w:t xml:space="preserve"> приходится логически</w:t>
      </w:r>
      <w:r>
        <w:rPr>
          <w:spacing w:val="-57"/>
        </w:rPr>
        <w:t xml:space="preserve"> </w:t>
      </w:r>
      <w:r>
        <w:t>рассуждать,</w:t>
      </w:r>
      <w:r>
        <w:rPr>
          <w:spacing w:val="-5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теоретико-множественный</w:t>
      </w:r>
      <w:r>
        <w:rPr>
          <w:spacing w:val="-5"/>
        </w:rPr>
        <w:t xml:space="preserve"> </w:t>
      </w:r>
      <w:r>
        <w:t>язык.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связи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этим</w:t>
      </w:r>
      <w:r>
        <w:rPr>
          <w:spacing w:val="-5"/>
        </w:rPr>
        <w:t xml:space="preserve"> </w:t>
      </w:r>
      <w:r>
        <w:t>целесообразно</w:t>
      </w:r>
      <w:r>
        <w:rPr>
          <w:spacing w:val="-4"/>
        </w:rPr>
        <w:t xml:space="preserve"> </w:t>
      </w:r>
      <w:r>
        <w:t>включить</w:t>
      </w:r>
      <w:r>
        <w:rPr>
          <w:spacing w:val="-5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программу некоторые основы логики, пронизывающие все основные разделы математического</w:t>
      </w:r>
      <w:r>
        <w:rPr>
          <w:spacing w:val="1"/>
        </w:rPr>
        <w:t xml:space="preserve"> </w:t>
      </w:r>
      <w:r>
        <w:t xml:space="preserve">образования и способствующие овладению </w:t>
      </w:r>
      <w:proofErr w:type="gramStart"/>
      <w:r>
        <w:t>обуч</w:t>
      </w:r>
      <w:r>
        <w:t>ающимися</w:t>
      </w:r>
      <w:proofErr w:type="gramEnd"/>
      <w:r>
        <w:t xml:space="preserve"> основ универсального математического</w:t>
      </w:r>
      <w:r>
        <w:rPr>
          <w:spacing w:val="1"/>
        </w:rPr>
        <w:t xml:space="preserve"> </w:t>
      </w:r>
      <w:r>
        <w:t>языка.</w:t>
      </w:r>
      <w:r>
        <w:rPr>
          <w:spacing w:val="-3"/>
        </w:rPr>
        <w:t xml:space="preserve"> </w:t>
      </w:r>
      <w:r>
        <w:t>Таким</w:t>
      </w:r>
      <w:r>
        <w:rPr>
          <w:spacing w:val="-3"/>
        </w:rPr>
        <w:t xml:space="preserve"> </w:t>
      </w:r>
      <w:r>
        <w:t>образом,</w:t>
      </w:r>
      <w:r>
        <w:rPr>
          <w:spacing w:val="-3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утверждать,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содержательной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структурной</w:t>
      </w:r>
      <w:r>
        <w:rPr>
          <w:spacing w:val="-3"/>
        </w:rPr>
        <w:t xml:space="preserve"> </w:t>
      </w:r>
      <w:r>
        <w:t>особенностью</w:t>
      </w:r>
      <w:r>
        <w:rPr>
          <w:spacing w:val="-4"/>
        </w:rPr>
        <w:t xml:space="preserve"> </w:t>
      </w:r>
      <w:r>
        <w:t>курса</w:t>
      </w:r>
    </w:p>
    <w:p w:rsidR="00D82CD3" w:rsidRDefault="00AD6AEC">
      <w:pPr>
        <w:pStyle w:val="a3"/>
        <w:spacing w:line="272" w:lineRule="exact"/>
      </w:pPr>
      <w:r>
        <w:t>«Алгебра»</w:t>
      </w:r>
      <w:r>
        <w:rPr>
          <w:spacing w:val="-5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интегрированный</w:t>
      </w:r>
      <w:r>
        <w:rPr>
          <w:spacing w:val="-4"/>
        </w:rPr>
        <w:t xml:space="preserve"> </w:t>
      </w:r>
      <w:r>
        <w:t>характер.</w:t>
      </w:r>
    </w:p>
    <w:p w:rsidR="00D82CD3" w:rsidRDefault="00AD6AEC">
      <w:pPr>
        <w:pStyle w:val="a3"/>
        <w:spacing w:before="50" w:line="292" w:lineRule="auto"/>
        <w:ind w:firstLine="180"/>
      </w:pPr>
      <w:r>
        <w:t xml:space="preserve">Содержание линии «Числа и вычисления» служит основой для дальнейшего </w:t>
      </w:r>
      <w:r>
        <w:t>изучения математики,</w:t>
      </w:r>
      <w:r>
        <w:rPr>
          <w:spacing w:val="1"/>
        </w:rPr>
        <w:t xml:space="preserve"> </w:t>
      </w:r>
      <w:r>
        <w:t>способствует</w:t>
      </w:r>
      <w:r>
        <w:rPr>
          <w:spacing w:val="-6"/>
        </w:rPr>
        <w:t xml:space="preserve"> </w:t>
      </w:r>
      <w:r>
        <w:t>развитию</w:t>
      </w:r>
      <w:r>
        <w:rPr>
          <w:spacing w:val="-5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логического</w:t>
      </w:r>
      <w:r>
        <w:rPr>
          <w:spacing w:val="-4"/>
        </w:rPr>
        <w:t xml:space="preserve"> </w:t>
      </w:r>
      <w:r>
        <w:t>мышления,</w:t>
      </w:r>
      <w:r>
        <w:rPr>
          <w:spacing w:val="-5"/>
        </w:rPr>
        <w:t xml:space="preserve"> </w:t>
      </w:r>
      <w:r>
        <w:t>формированию</w:t>
      </w:r>
      <w:r>
        <w:rPr>
          <w:spacing w:val="-5"/>
        </w:rPr>
        <w:t xml:space="preserve"> </w:t>
      </w:r>
      <w:r>
        <w:t>умения</w:t>
      </w:r>
      <w:r>
        <w:rPr>
          <w:spacing w:val="-5"/>
        </w:rPr>
        <w:t xml:space="preserve"> </w:t>
      </w:r>
      <w:r>
        <w:t>пользоваться</w:t>
      </w:r>
      <w:r>
        <w:rPr>
          <w:spacing w:val="-57"/>
        </w:rPr>
        <w:t xml:space="preserve"> </w:t>
      </w:r>
      <w:r>
        <w:t>алгоритмами, а также приобретению практических навыков, необходимых для повседневной жизни.</w:t>
      </w:r>
      <w:r>
        <w:rPr>
          <w:spacing w:val="1"/>
        </w:rPr>
        <w:t xml:space="preserve"> </w:t>
      </w:r>
      <w:r>
        <w:t xml:space="preserve">Развитие понятия о числе в основной школе связано с </w:t>
      </w:r>
      <w:r>
        <w:t>рациональными и иррациональными числами,</w:t>
      </w:r>
      <w:r>
        <w:rPr>
          <w:spacing w:val="1"/>
        </w:rPr>
        <w:t xml:space="preserve"> </w:t>
      </w:r>
      <w:r>
        <w:t>формированием представлений о действительном числе. Завершение освоения числовой линии</w:t>
      </w:r>
      <w:r>
        <w:rPr>
          <w:spacing w:val="1"/>
        </w:rPr>
        <w:t xml:space="preserve"> </w:t>
      </w:r>
      <w:r>
        <w:t>отнесено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старшему звену общего</w:t>
      </w:r>
      <w:r>
        <w:rPr>
          <w:spacing w:val="-1"/>
        </w:rPr>
        <w:t xml:space="preserve"> </w:t>
      </w:r>
      <w:r>
        <w:t>образования.</w:t>
      </w:r>
    </w:p>
    <w:p w:rsidR="00D82CD3" w:rsidRDefault="00AD6AEC">
      <w:pPr>
        <w:pStyle w:val="a3"/>
        <w:spacing w:line="292" w:lineRule="auto"/>
        <w:ind w:right="226" w:firstLine="180"/>
      </w:pPr>
      <w:proofErr w:type="gramStart"/>
      <w:r>
        <w:t xml:space="preserve">Содержание двух алгебраических линий </w:t>
      </w:r>
      <w:r>
        <w:rPr>
          <w:b/>
        </w:rPr>
        <w:t xml:space="preserve">— </w:t>
      </w:r>
      <w:r>
        <w:t>«Алгебраические выражения» и «Уравнения и</w:t>
      </w:r>
      <w:r>
        <w:rPr>
          <w:spacing w:val="1"/>
        </w:rPr>
        <w:t xml:space="preserve"> </w:t>
      </w:r>
      <w:r>
        <w:t>н</w:t>
      </w:r>
      <w:r>
        <w:t>еравенства» способствует формированию у обучающихся математического аппарата, необходимого</w:t>
      </w:r>
      <w:r>
        <w:rPr>
          <w:spacing w:val="-57"/>
        </w:rPr>
        <w:t xml:space="preserve"> </w:t>
      </w:r>
      <w:r>
        <w:t>для решения задач математики, смежных предметов и практико-ориентированных задач.</w:t>
      </w:r>
      <w:proofErr w:type="gramEnd"/>
      <w:r>
        <w:t xml:space="preserve"> В основной</w:t>
      </w:r>
      <w:r>
        <w:rPr>
          <w:spacing w:val="-57"/>
        </w:rPr>
        <w:t xml:space="preserve"> </w:t>
      </w:r>
      <w:r>
        <w:t>школе учебный материал группируется вокруг рациональных выражений. Алгеб</w:t>
      </w:r>
      <w:r>
        <w:t>ра демонстрирует</w:t>
      </w:r>
      <w:r>
        <w:rPr>
          <w:spacing w:val="1"/>
        </w:rPr>
        <w:t xml:space="preserve"> </w:t>
      </w:r>
      <w:r>
        <w:t>значение математики как языка для построения математических моделей, описания процессов и</w:t>
      </w:r>
      <w:r>
        <w:rPr>
          <w:spacing w:val="1"/>
        </w:rPr>
        <w:t xml:space="preserve"> </w:t>
      </w:r>
      <w:r>
        <w:t>явлений реального мира. В задачи обучения алгебре входят также дальнейшее развитие</w:t>
      </w:r>
      <w:r>
        <w:rPr>
          <w:spacing w:val="1"/>
        </w:rPr>
        <w:t xml:space="preserve"> </w:t>
      </w:r>
      <w:r>
        <w:t>алгоритмического мышления, необходимого, в частности, для освоения</w:t>
      </w:r>
      <w:r>
        <w:t xml:space="preserve"> курса информатики, и</w:t>
      </w:r>
      <w:r>
        <w:rPr>
          <w:spacing w:val="1"/>
        </w:rPr>
        <w:t xml:space="preserve"> </w:t>
      </w:r>
      <w:r>
        <w:t>овладение</w:t>
      </w:r>
      <w:r>
        <w:rPr>
          <w:spacing w:val="-3"/>
        </w:rPr>
        <w:t xml:space="preserve"> </w:t>
      </w:r>
      <w:r>
        <w:t>навыками</w:t>
      </w:r>
      <w:r>
        <w:rPr>
          <w:spacing w:val="-2"/>
        </w:rPr>
        <w:t xml:space="preserve"> </w:t>
      </w:r>
      <w:r>
        <w:t>дедуктивных</w:t>
      </w:r>
      <w:r>
        <w:rPr>
          <w:spacing w:val="-2"/>
        </w:rPr>
        <w:t xml:space="preserve"> </w:t>
      </w:r>
      <w:r>
        <w:t>рассуждений.</w:t>
      </w:r>
      <w:r>
        <w:rPr>
          <w:spacing w:val="-2"/>
        </w:rPr>
        <w:t xml:space="preserve"> </w:t>
      </w:r>
      <w:r>
        <w:t>Преобразование</w:t>
      </w:r>
      <w:r>
        <w:rPr>
          <w:spacing w:val="-2"/>
        </w:rPr>
        <w:t xml:space="preserve"> </w:t>
      </w:r>
      <w:r>
        <w:t>символьных</w:t>
      </w:r>
      <w:r>
        <w:rPr>
          <w:spacing w:val="-3"/>
        </w:rPr>
        <w:t xml:space="preserve"> </w:t>
      </w:r>
      <w:r>
        <w:t>форм</w:t>
      </w:r>
      <w:r>
        <w:rPr>
          <w:spacing w:val="-2"/>
        </w:rPr>
        <w:t xml:space="preserve"> </w:t>
      </w:r>
      <w:r>
        <w:t>вносит</w:t>
      </w:r>
      <w:r>
        <w:rPr>
          <w:spacing w:val="-3"/>
        </w:rPr>
        <w:t xml:space="preserve"> </w:t>
      </w:r>
      <w:proofErr w:type="gramStart"/>
      <w:r>
        <w:t>свой</w:t>
      </w:r>
      <w:proofErr w:type="gramEnd"/>
    </w:p>
    <w:p w:rsidR="00D82CD3" w:rsidRDefault="00D82CD3">
      <w:pPr>
        <w:spacing w:line="292" w:lineRule="auto"/>
        <w:sectPr w:rsidR="00D82CD3">
          <w:pgSz w:w="11900" w:h="16840"/>
          <w:pgMar w:top="500" w:right="560" w:bottom="280" w:left="560" w:header="720" w:footer="720" w:gutter="0"/>
          <w:cols w:space="720"/>
        </w:sectPr>
      </w:pPr>
    </w:p>
    <w:p w:rsidR="00D82CD3" w:rsidRDefault="00AD6AEC">
      <w:pPr>
        <w:pStyle w:val="a3"/>
        <w:spacing w:before="70"/>
      </w:pPr>
      <w:r>
        <w:lastRenderedPageBreak/>
        <w:t>специфический</w:t>
      </w:r>
      <w:r>
        <w:rPr>
          <w:spacing w:val="-5"/>
        </w:rPr>
        <w:t xml:space="preserve"> </w:t>
      </w:r>
      <w:r>
        <w:t>вклад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воображения,</w:t>
      </w:r>
      <w:r>
        <w:rPr>
          <w:spacing w:val="-4"/>
        </w:rPr>
        <w:t xml:space="preserve"> </w:t>
      </w:r>
      <w:r>
        <w:t>способностей</w:t>
      </w:r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математическому</w:t>
      </w:r>
      <w:r>
        <w:rPr>
          <w:spacing w:val="-4"/>
        </w:rPr>
        <w:t xml:space="preserve"> </w:t>
      </w:r>
      <w:r>
        <w:t>творчеству.</w:t>
      </w:r>
    </w:p>
    <w:p w:rsidR="00D82CD3" w:rsidRDefault="00AD6AEC">
      <w:pPr>
        <w:pStyle w:val="a3"/>
        <w:spacing w:before="60" w:line="292" w:lineRule="auto"/>
        <w:ind w:firstLine="180"/>
      </w:pPr>
      <w:r>
        <w:t>Содержание</w:t>
      </w:r>
      <w:r>
        <w:rPr>
          <w:spacing w:val="-4"/>
        </w:rPr>
        <w:t xml:space="preserve"> </w:t>
      </w:r>
      <w:r>
        <w:t>функционально-графической</w:t>
      </w:r>
      <w:r>
        <w:rPr>
          <w:spacing w:val="-4"/>
        </w:rPr>
        <w:t xml:space="preserve"> </w:t>
      </w:r>
      <w:r>
        <w:t>линии</w:t>
      </w:r>
      <w:r>
        <w:rPr>
          <w:spacing w:val="-4"/>
        </w:rPr>
        <w:t xml:space="preserve"> </w:t>
      </w:r>
      <w:r>
        <w:t>нацелено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получение</w:t>
      </w:r>
      <w:r>
        <w:rPr>
          <w:spacing w:val="-4"/>
        </w:rPr>
        <w:t xml:space="preserve"> </w:t>
      </w:r>
      <w:r>
        <w:t>школьниками</w:t>
      </w:r>
      <w:r>
        <w:rPr>
          <w:spacing w:val="-3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о</w:t>
      </w:r>
      <w:r>
        <w:rPr>
          <w:spacing w:val="-57"/>
        </w:rPr>
        <w:t xml:space="preserve"> </w:t>
      </w:r>
      <w:r>
        <w:t>функциях как важнейшей математической модели для описания и исследования разно образных</w:t>
      </w:r>
      <w:r>
        <w:rPr>
          <w:spacing w:val="1"/>
        </w:rPr>
        <w:t xml:space="preserve"> </w:t>
      </w:r>
      <w:r>
        <w:t xml:space="preserve">процессов и явлений в природе и обществе. </w:t>
      </w:r>
      <w:proofErr w:type="gramStart"/>
      <w:r>
        <w:t>Изучение этого материала способствует развитию у</w:t>
      </w:r>
      <w:r>
        <w:rPr>
          <w:spacing w:val="1"/>
        </w:rPr>
        <w:t xml:space="preserve"> </w:t>
      </w:r>
      <w:r>
        <w:t>обучающихся умения использовать ра</w:t>
      </w:r>
      <w:r>
        <w:t xml:space="preserve">зличные выразительные средства языка математики </w:t>
      </w:r>
      <w:r>
        <w:rPr>
          <w:b/>
        </w:rPr>
        <w:t>—</w:t>
      </w:r>
      <w:r>
        <w:rPr>
          <w:b/>
          <w:spacing w:val="1"/>
        </w:rPr>
        <w:t xml:space="preserve"> </w:t>
      </w:r>
      <w:r>
        <w:t>словесные, символические, графические, вносит вклад в формирование представлений о роли</w:t>
      </w:r>
      <w:r>
        <w:rPr>
          <w:spacing w:val="1"/>
        </w:rPr>
        <w:t xml:space="preserve"> </w:t>
      </w:r>
      <w:r>
        <w:t>математики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развитии цивилизации и культуры.</w:t>
      </w:r>
      <w:proofErr w:type="gramEnd"/>
    </w:p>
    <w:p w:rsidR="00D82CD3" w:rsidRDefault="00AD6AEC">
      <w:pPr>
        <w:pStyle w:val="1"/>
        <w:spacing w:before="188"/>
      </w:pPr>
      <w:r>
        <w:t>МЕСТО</w:t>
      </w:r>
      <w:r>
        <w:rPr>
          <w:spacing w:val="-5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ПЛАНЕ</w:t>
      </w:r>
    </w:p>
    <w:p w:rsidR="00D82CD3" w:rsidRDefault="00AD6AEC">
      <w:pPr>
        <w:pStyle w:val="a3"/>
        <w:spacing w:before="156" w:line="292" w:lineRule="auto"/>
        <w:ind w:firstLine="180"/>
      </w:pPr>
      <w:r>
        <w:t xml:space="preserve">Согласно учебному плану в 8 классе </w:t>
      </w:r>
      <w:r>
        <w:t>изучается учебный курс «Алгебра», который включает</w:t>
      </w:r>
      <w:r>
        <w:rPr>
          <w:spacing w:val="1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разделы</w:t>
      </w:r>
      <w:r>
        <w:rPr>
          <w:spacing w:val="-5"/>
        </w:rPr>
        <w:t xml:space="preserve"> </w:t>
      </w:r>
      <w:r>
        <w:t>содержания:</w:t>
      </w:r>
      <w:r>
        <w:rPr>
          <w:spacing w:val="-6"/>
        </w:rPr>
        <w:t xml:space="preserve"> </w:t>
      </w:r>
      <w:r>
        <w:t>«Числа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вычисления»,</w:t>
      </w:r>
      <w:r>
        <w:rPr>
          <w:spacing w:val="-5"/>
        </w:rPr>
        <w:t xml:space="preserve"> </w:t>
      </w:r>
      <w:r>
        <w:t>«Алгебраические</w:t>
      </w:r>
      <w:r>
        <w:rPr>
          <w:spacing w:val="-5"/>
        </w:rPr>
        <w:t xml:space="preserve"> </w:t>
      </w:r>
      <w:r>
        <w:t>выражения»,</w:t>
      </w:r>
    </w:p>
    <w:p w:rsidR="00D82CD3" w:rsidRDefault="00AD6AEC">
      <w:pPr>
        <w:pStyle w:val="a3"/>
        <w:spacing w:line="292" w:lineRule="auto"/>
        <w:ind w:right="479"/>
      </w:pPr>
      <w:r>
        <w:t>«Уравнения и неравенства», «Функции». Учебный план на изучение алгебры в 8 классах отводит 3</w:t>
      </w:r>
      <w:r>
        <w:rPr>
          <w:spacing w:val="-57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часа в</w:t>
      </w:r>
      <w:r>
        <w:rPr>
          <w:spacing w:val="-1"/>
        </w:rPr>
        <w:t xml:space="preserve"> </w:t>
      </w:r>
      <w:r>
        <w:t xml:space="preserve">неделю, </w:t>
      </w:r>
      <w:r>
        <w:t>102 учебных</w:t>
      </w:r>
      <w:r>
        <w:rPr>
          <w:spacing w:val="-1"/>
        </w:rPr>
        <w:t xml:space="preserve"> </w:t>
      </w:r>
      <w:r>
        <w:t>часа в</w:t>
      </w:r>
      <w:r>
        <w:rPr>
          <w:spacing w:val="-1"/>
        </w:rPr>
        <w:t xml:space="preserve"> </w:t>
      </w:r>
      <w:r>
        <w:t>год.</w:t>
      </w:r>
    </w:p>
    <w:p w:rsidR="00D82CD3" w:rsidRDefault="00D82CD3">
      <w:pPr>
        <w:spacing w:line="292" w:lineRule="auto"/>
        <w:sectPr w:rsidR="00D82CD3">
          <w:pgSz w:w="11900" w:h="16840"/>
          <w:pgMar w:top="540" w:right="560" w:bottom="280" w:left="560" w:header="720" w:footer="720" w:gutter="0"/>
          <w:cols w:space="720"/>
        </w:sectPr>
      </w:pPr>
    </w:p>
    <w:p w:rsidR="00D82CD3" w:rsidRDefault="004C6543">
      <w:pPr>
        <w:pStyle w:val="1"/>
        <w:spacing w:before="66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AD6AEC">
        <w:t>СОДЕРЖАНИЕ</w:t>
      </w:r>
      <w:r w:rsidR="00AD6AEC">
        <w:rPr>
          <w:spacing w:val="-8"/>
        </w:rPr>
        <w:t xml:space="preserve"> </w:t>
      </w:r>
      <w:r w:rsidR="00AD6AEC">
        <w:t>УЧЕБНОГО</w:t>
      </w:r>
      <w:r w:rsidR="00AD6AEC">
        <w:rPr>
          <w:spacing w:val="-7"/>
        </w:rPr>
        <w:t xml:space="preserve"> </w:t>
      </w:r>
      <w:r w:rsidR="00AD6AEC">
        <w:t>КУРСА</w:t>
      </w:r>
      <w:r w:rsidR="00AD6AEC">
        <w:rPr>
          <w:spacing w:val="-8"/>
        </w:rPr>
        <w:t xml:space="preserve"> </w:t>
      </w:r>
      <w:r w:rsidR="00AD6AEC">
        <w:t>"АЛГЕБРА"</w:t>
      </w:r>
    </w:p>
    <w:p w:rsidR="00D82CD3" w:rsidRDefault="00AD6AEC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Числа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вычисления</w:t>
      </w:r>
    </w:p>
    <w:p w:rsidR="00D82CD3" w:rsidRDefault="00AD6AEC">
      <w:pPr>
        <w:pStyle w:val="a3"/>
        <w:spacing w:before="156" w:line="292" w:lineRule="auto"/>
        <w:ind w:right="1019" w:firstLine="180"/>
      </w:pPr>
      <w:r>
        <w:t>Квадратный корень из числа. Понятие об иррациональном числе. Десятичные приближения</w:t>
      </w:r>
      <w:r>
        <w:rPr>
          <w:spacing w:val="-58"/>
        </w:rPr>
        <w:t xml:space="preserve"> </w:t>
      </w:r>
      <w:r>
        <w:t xml:space="preserve">иррациональных чисел. Свойства арифметических квадратных корней и их </w:t>
      </w:r>
      <w:r>
        <w:t>применение к</w:t>
      </w:r>
      <w:r>
        <w:rPr>
          <w:spacing w:val="1"/>
        </w:rPr>
        <w:t xml:space="preserve"> </w:t>
      </w:r>
      <w:r>
        <w:t>преобразованию</w:t>
      </w:r>
      <w:r>
        <w:rPr>
          <w:spacing w:val="-2"/>
        </w:rPr>
        <w:t xml:space="preserve"> </w:t>
      </w:r>
      <w:r>
        <w:t>числовых</w:t>
      </w:r>
      <w:r>
        <w:rPr>
          <w:spacing w:val="-2"/>
        </w:rPr>
        <w:t xml:space="preserve"> </w:t>
      </w:r>
      <w:r>
        <w:t>выражений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вычислениям.</w:t>
      </w:r>
      <w:r>
        <w:rPr>
          <w:spacing w:val="-1"/>
        </w:rPr>
        <w:t xml:space="preserve"> </w:t>
      </w:r>
      <w:r>
        <w:t>Действительные</w:t>
      </w:r>
      <w:r>
        <w:rPr>
          <w:spacing w:val="-1"/>
        </w:rPr>
        <w:t xml:space="preserve"> </w:t>
      </w:r>
      <w:r>
        <w:t>числа.</w:t>
      </w:r>
    </w:p>
    <w:p w:rsidR="00D82CD3" w:rsidRDefault="00AD6AEC">
      <w:pPr>
        <w:pStyle w:val="a3"/>
        <w:spacing w:line="274" w:lineRule="exact"/>
        <w:ind w:left="286"/>
      </w:pPr>
      <w:r>
        <w:t>Степень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целым</w:t>
      </w:r>
      <w:r>
        <w:rPr>
          <w:spacing w:val="-4"/>
        </w:rPr>
        <w:t xml:space="preserve"> </w:t>
      </w:r>
      <w:r>
        <w:t>показателем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свойства.</w:t>
      </w:r>
      <w:r>
        <w:rPr>
          <w:spacing w:val="-3"/>
        </w:rPr>
        <w:t xml:space="preserve"> </w:t>
      </w:r>
      <w:r>
        <w:t>Стандартная</w:t>
      </w:r>
      <w:r>
        <w:rPr>
          <w:spacing w:val="-5"/>
        </w:rPr>
        <w:t xml:space="preserve"> </w:t>
      </w:r>
      <w:r>
        <w:t>запись</w:t>
      </w:r>
      <w:r>
        <w:rPr>
          <w:spacing w:val="-4"/>
        </w:rPr>
        <w:t xml:space="preserve"> </w:t>
      </w:r>
      <w:r>
        <w:t>числа.</w:t>
      </w:r>
    </w:p>
    <w:p w:rsidR="00D82CD3" w:rsidRDefault="00D82CD3">
      <w:pPr>
        <w:pStyle w:val="a3"/>
        <w:spacing w:before="10"/>
        <w:ind w:left="0"/>
        <w:rPr>
          <w:sz w:val="21"/>
        </w:rPr>
      </w:pPr>
    </w:p>
    <w:p w:rsidR="00D82CD3" w:rsidRDefault="00AD6AEC">
      <w:pPr>
        <w:pStyle w:val="1"/>
        <w:spacing w:before="1"/>
      </w:pPr>
      <w:r>
        <w:t>Алгебраические</w:t>
      </w:r>
      <w:r>
        <w:rPr>
          <w:spacing w:val="-8"/>
        </w:rPr>
        <w:t xml:space="preserve"> </w:t>
      </w:r>
      <w:r>
        <w:t>выражения</w:t>
      </w:r>
    </w:p>
    <w:p w:rsidR="00D82CD3" w:rsidRDefault="00AD6AEC">
      <w:pPr>
        <w:pStyle w:val="a3"/>
        <w:spacing w:before="156" w:line="292" w:lineRule="auto"/>
        <w:ind w:left="286" w:right="1330"/>
      </w:pPr>
      <w:r>
        <w:t>Квадратный трёхчлен; разложение квадратного трёхчлена на множители.</w:t>
      </w:r>
      <w:r>
        <w:rPr>
          <w:spacing w:val="1"/>
        </w:rPr>
        <w:t xml:space="preserve"> </w:t>
      </w:r>
      <w:r>
        <w:t>Алгебраич</w:t>
      </w:r>
      <w:r>
        <w:t>еская</w:t>
      </w:r>
      <w:r>
        <w:rPr>
          <w:spacing w:val="-7"/>
        </w:rPr>
        <w:t xml:space="preserve"> </w:t>
      </w:r>
      <w:r>
        <w:t>дробь.</w:t>
      </w:r>
      <w:r>
        <w:rPr>
          <w:spacing w:val="-5"/>
        </w:rPr>
        <w:t xml:space="preserve"> </w:t>
      </w:r>
      <w:r>
        <w:t>Основное</w:t>
      </w:r>
      <w:r>
        <w:rPr>
          <w:spacing w:val="-6"/>
        </w:rPr>
        <w:t xml:space="preserve"> </w:t>
      </w:r>
      <w:r>
        <w:t>свойство</w:t>
      </w:r>
      <w:r>
        <w:rPr>
          <w:spacing w:val="-5"/>
        </w:rPr>
        <w:t xml:space="preserve"> </w:t>
      </w:r>
      <w:r>
        <w:t>алгебраической</w:t>
      </w:r>
      <w:r>
        <w:rPr>
          <w:spacing w:val="-6"/>
        </w:rPr>
        <w:t xml:space="preserve"> </w:t>
      </w:r>
      <w:r>
        <w:t>дроби.</w:t>
      </w:r>
      <w:r>
        <w:rPr>
          <w:spacing w:val="-5"/>
        </w:rPr>
        <w:t xml:space="preserve"> </w:t>
      </w:r>
      <w:r>
        <w:t>Сложение,</w:t>
      </w:r>
      <w:r>
        <w:rPr>
          <w:spacing w:val="-5"/>
        </w:rPr>
        <w:t xml:space="preserve"> </w:t>
      </w:r>
      <w:r>
        <w:t>вычитание,</w:t>
      </w:r>
    </w:p>
    <w:p w:rsidR="00D82CD3" w:rsidRDefault="00AD6AEC">
      <w:pPr>
        <w:pStyle w:val="a3"/>
        <w:spacing w:line="275" w:lineRule="exact"/>
      </w:pPr>
      <w:r>
        <w:t>умножение,</w:t>
      </w:r>
      <w:r>
        <w:rPr>
          <w:spacing w:val="-4"/>
        </w:rPr>
        <w:t xml:space="preserve"> </w:t>
      </w:r>
      <w:r>
        <w:t>деление</w:t>
      </w:r>
      <w:r>
        <w:rPr>
          <w:spacing w:val="-4"/>
        </w:rPr>
        <w:t xml:space="preserve"> </w:t>
      </w:r>
      <w:r>
        <w:t>алгебраических</w:t>
      </w:r>
      <w:r>
        <w:rPr>
          <w:spacing w:val="-4"/>
        </w:rPr>
        <w:t xml:space="preserve"> </w:t>
      </w:r>
      <w:r>
        <w:t>дробей.</w:t>
      </w:r>
      <w:r>
        <w:rPr>
          <w:spacing w:val="-4"/>
        </w:rPr>
        <w:t xml:space="preserve"> </w:t>
      </w:r>
      <w:r>
        <w:t>Рациональные</w:t>
      </w:r>
      <w:r>
        <w:rPr>
          <w:spacing w:val="-3"/>
        </w:rPr>
        <w:t xml:space="preserve"> </w:t>
      </w:r>
      <w:r>
        <w:t>выражения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преобразование.</w:t>
      </w:r>
    </w:p>
    <w:p w:rsidR="00D82CD3" w:rsidRDefault="00D82CD3">
      <w:pPr>
        <w:pStyle w:val="a3"/>
        <w:spacing w:before="10"/>
        <w:ind w:left="0"/>
        <w:rPr>
          <w:sz w:val="21"/>
        </w:rPr>
      </w:pPr>
    </w:p>
    <w:p w:rsidR="00D82CD3" w:rsidRDefault="00AD6AEC">
      <w:pPr>
        <w:pStyle w:val="1"/>
      </w:pPr>
      <w:r>
        <w:t>Уравнения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неравенства</w:t>
      </w:r>
    </w:p>
    <w:p w:rsidR="00D82CD3" w:rsidRDefault="00AD6AEC">
      <w:pPr>
        <w:pStyle w:val="a3"/>
        <w:spacing w:before="157" w:line="292" w:lineRule="auto"/>
        <w:ind w:right="289" w:firstLine="180"/>
      </w:pPr>
      <w:r>
        <w:t xml:space="preserve">Квадратное уравнение, формула корней квадратного уравнения. Теорема </w:t>
      </w:r>
      <w:r>
        <w:t>Виета. Решение</w:t>
      </w:r>
      <w:r>
        <w:rPr>
          <w:spacing w:val="1"/>
        </w:rPr>
        <w:t xml:space="preserve"> </w:t>
      </w:r>
      <w:r>
        <w:t>уравнений,</w:t>
      </w:r>
      <w:r>
        <w:rPr>
          <w:spacing w:val="-4"/>
        </w:rPr>
        <w:t xml:space="preserve"> </w:t>
      </w:r>
      <w:r>
        <w:t>сводящихся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proofErr w:type="gramStart"/>
      <w:r>
        <w:t>линейным</w:t>
      </w:r>
      <w:proofErr w:type="gramEnd"/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квадратным.</w:t>
      </w:r>
      <w:r>
        <w:rPr>
          <w:spacing w:val="-3"/>
        </w:rPr>
        <w:t xml:space="preserve"> </w:t>
      </w:r>
      <w:r>
        <w:t>Простейшие</w:t>
      </w:r>
      <w:r>
        <w:rPr>
          <w:spacing w:val="-4"/>
        </w:rPr>
        <w:t xml:space="preserve"> </w:t>
      </w:r>
      <w:r>
        <w:t>дробно-рациональные</w:t>
      </w:r>
      <w:r>
        <w:rPr>
          <w:spacing w:val="-4"/>
        </w:rPr>
        <w:t xml:space="preserve"> </w:t>
      </w:r>
      <w:r>
        <w:t>уравнения.</w:t>
      </w:r>
    </w:p>
    <w:p w:rsidR="00D82CD3" w:rsidRDefault="00AD6AEC">
      <w:pPr>
        <w:pStyle w:val="a3"/>
        <w:spacing w:line="292" w:lineRule="auto"/>
        <w:ind w:right="94" w:firstLine="180"/>
      </w:pPr>
      <w:r>
        <w:t>Графическая интерпретация уравнений с двумя переменными и систем линейных уравнений с двумя</w:t>
      </w:r>
      <w:r>
        <w:rPr>
          <w:spacing w:val="-57"/>
        </w:rPr>
        <w:t xml:space="preserve"> </w:t>
      </w:r>
      <w:r>
        <w:t>переменными.</w:t>
      </w:r>
      <w:r>
        <w:rPr>
          <w:spacing w:val="-1"/>
        </w:rPr>
        <w:t xml:space="preserve"> </w:t>
      </w:r>
      <w:r>
        <w:t>Примеры</w:t>
      </w:r>
      <w:r>
        <w:rPr>
          <w:spacing w:val="-1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систем нелинейных</w:t>
      </w:r>
      <w:r>
        <w:rPr>
          <w:spacing w:val="-1"/>
        </w:rPr>
        <w:t xml:space="preserve"> </w:t>
      </w:r>
      <w:r>
        <w:t>уравнений</w:t>
      </w:r>
      <w:r>
        <w:rPr>
          <w:spacing w:val="-1"/>
        </w:rPr>
        <w:t xml:space="preserve"> </w:t>
      </w:r>
      <w:r>
        <w:t>с д</w:t>
      </w:r>
      <w:r>
        <w:t>вумя</w:t>
      </w:r>
      <w:r>
        <w:rPr>
          <w:spacing w:val="-2"/>
        </w:rPr>
        <w:t xml:space="preserve"> </w:t>
      </w:r>
      <w:r>
        <w:t>переменными.</w:t>
      </w:r>
    </w:p>
    <w:p w:rsidR="00D82CD3" w:rsidRDefault="00AD6AEC">
      <w:pPr>
        <w:pStyle w:val="a3"/>
        <w:spacing w:line="275" w:lineRule="exact"/>
        <w:ind w:left="286"/>
      </w:pPr>
      <w:r>
        <w:t>Решение</w:t>
      </w:r>
      <w:r>
        <w:rPr>
          <w:spacing w:val="-5"/>
        </w:rPr>
        <w:t xml:space="preserve"> </w:t>
      </w:r>
      <w:r>
        <w:t>текстовых</w:t>
      </w:r>
      <w:r>
        <w:rPr>
          <w:spacing w:val="-5"/>
        </w:rPr>
        <w:t xml:space="preserve"> </w:t>
      </w:r>
      <w:r>
        <w:t>задач</w:t>
      </w:r>
      <w:r>
        <w:rPr>
          <w:spacing w:val="-6"/>
        </w:rPr>
        <w:t xml:space="preserve"> </w:t>
      </w:r>
      <w:r>
        <w:t>алгебраическим</w:t>
      </w:r>
      <w:r>
        <w:rPr>
          <w:spacing w:val="-5"/>
        </w:rPr>
        <w:t xml:space="preserve"> </w:t>
      </w:r>
      <w:r>
        <w:t>способом.</w:t>
      </w:r>
    </w:p>
    <w:p w:rsidR="00D82CD3" w:rsidRDefault="00AD6AEC">
      <w:pPr>
        <w:pStyle w:val="a3"/>
        <w:spacing w:before="58" w:line="292" w:lineRule="auto"/>
        <w:ind w:right="144" w:firstLine="180"/>
      </w:pPr>
      <w:r>
        <w:t>Числовые неравенства и их свойства. Неравенство с одной переменной. Равносильность неравенств.</w:t>
      </w:r>
      <w:r>
        <w:rPr>
          <w:spacing w:val="-58"/>
        </w:rPr>
        <w:t xml:space="preserve"> </w:t>
      </w:r>
      <w:r>
        <w:t>Линейные</w:t>
      </w:r>
      <w:r>
        <w:rPr>
          <w:spacing w:val="-2"/>
        </w:rPr>
        <w:t xml:space="preserve"> </w:t>
      </w:r>
      <w:r>
        <w:t>неравенства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одной</w:t>
      </w:r>
      <w:r>
        <w:rPr>
          <w:spacing w:val="-2"/>
        </w:rPr>
        <w:t xml:space="preserve"> </w:t>
      </w:r>
      <w:r>
        <w:t>переменной.</w:t>
      </w:r>
      <w:r>
        <w:rPr>
          <w:spacing w:val="-1"/>
        </w:rPr>
        <w:t xml:space="preserve"> </w:t>
      </w:r>
      <w:r>
        <w:t>Системы</w:t>
      </w:r>
      <w:r>
        <w:rPr>
          <w:spacing w:val="-2"/>
        </w:rPr>
        <w:t xml:space="preserve"> </w:t>
      </w:r>
      <w:r>
        <w:t>линейных</w:t>
      </w:r>
      <w:r>
        <w:rPr>
          <w:spacing w:val="-1"/>
        </w:rPr>
        <w:t xml:space="preserve"> </w:t>
      </w:r>
      <w:r>
        <w:t>неравенств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одной</w:t>
      </w:r>
      <w:r>
        <w:rPr>
          <w:spacing w:val="-2"/>
        </w:rPr>
        <w:t xml:space="preserve"> </w:t>
      </w:r>
      <w:r>
        <w:t>переменной.</w:t>
      </w:r>
    </w:p>
    <w:p w:rsidR="00D82CD3" w:rsidRDefault="00AD6AEC">
      <w:pPr>
        <w:pStyle w:val="1"/>
        <w:spacing w:before="191"/>
      </w:pPr>
      <w:r>
        <w:t>Функции</w:t>
      </w:r>
    </w:p>
    <w:p w:rsidR="00D82CD3" w:rsidRDefault="00AD6AEC">
      <w:pPr>
        <w:pStyle w:val="a3"/>
        <w:spacing w:before="156" w:line="292" w:lineRule="auto"/>
        <w:ind w:right="1086" w:firstLine="180"/>
      </w:pPr>
      <w:r>
        <w:t>Понятие функции. Область определения и множество значений функции. Способы задания</w:t>
      </w:r>
      <w:r>
        <w:rPr>
          <w:spacing w:val="-58"/>
        </w:rPr>
        <w:t xml:space="preserve"> </w:t>
      </w:r>
      <w:r>
        <w:t>функций.</w:t>
      </w:r>
    </w:p>
    <w:p w:rsidR="00D82CD3" w:rsidRDefault="00AD6AEC">
      <w:pPr>
        <w:pStyle w:val="a3"/>
        <w:spacing w:line="292" w:lineRule="auto"/>
        <w:ind w:right="1459" w:firstLine="180"/>
      </w:pPr>
      <w:r>
        <w:t>График функции. Чтение свойств функции по её графику. Примеры графиков функций,</w:t>
      </w:r>
      <w:r>
        <w:rPr>
          <w:spacing w:val="-58"/>
        </w:rPr>
        <w:t xml:space="preserve"> </w:t>
      </w:r>
      <w:r>
        <w:t>отражающих</w:t>
      </w:r>
      <w:r>
        <w:rPr>
          <w:spacing w:val="-1"/>
        </w:rPr>
        <w:t xml:space="preserve"> </w:t>
      </w:r>
      <w:r>
        <w:t>реальные процессы.</w:t>
      </w:r>
    </w:p>
    <w:p w:rsidR="00D82CD3" w:rsidRDefault="00AD6AEC">
      <w:pPr>
        <w:pStyle w:val="a3"/>
        <w:spacing w:line="292" w:lineRule="auto"/>
        <w:ind w:right="1104" w:firstLine="180"/>
      </w:pPr>
      <w:r>
        <w:t xml:space="preserve">Функции, описывающие прямую и обратную </w:t>
      </w:r>
      <w:r>
        <w:t>пропорциональные зависимости, их графики.</w:t>
      </w:r>
      <w:r>
        <w:rPr>
          <w:spacing w:val="-57"/>
        </w:rPr>
        <w:t xml:space="preserve"> </w:t>
      </w:r>
      <w:r>
        <w:t>Функции</w:t>
      </w:r>
      <w:r>
        <w:rPr>
          <w:spacing w:val="-1"/>
        </w:rPr>
        <w:t xml:space="preserve"> </w:t>
      </w:r>
      <w:r>
        <w:t>y  =</w:t>
      </w:r>
      <w:r>
        <w:rPr>
          <w:spacing w:val="59"/>
        </w:rPr>
        <w:t xml:space="preserve"> </w:t>
      </w:r>
      <w:r>
        <w:t>x², y =</w:t>
      </w:r>
      <w:r>
        <w:rPr>
          <w:spacing w:val="-1"/>
        </w:rPr>
        <w:t xml:space="preserve"> </w:t>
      </w:r>
      <w:proofErr w:type="spellStart"/>
      <w:r>
        <w:t>x</w:t>
      </w:r>
      <w:proofErr w:type="spellEnd"/>
      <w:r>
        <w:t xml:space="preserve">³, </w:t>
      </w:r>
      <w:proofErr w:type="spellStart"/>
      <w:r>
        <w:t>у=√х</w:t>
      </w:r>
      <w:proofErr w:type="spellEnd"/>
      <w:r>
        <w:t xml:space="preserve">,  </w:t>
      </w:r>
      <w:proofErr w:type="spellStart"/>
      <w:r>
        <w:t>y=</w:t>
      </w:r>
      <w:proofErr w:type="spellEnd"/>
      <w:r>
        <w:rPr>
          <w:spacing w:val="59"/>
        </w:rPr>
        <w:t xml:space="preserve"> </w:t>
      </w:r>
      <w:proofErr w:type="spellStart"/>
      <w:r>
        <w:t>I</w:t>
      </w:r>
      <w:proofErr w:type="gramStart"/>
      <w:r>
        <w:t>х</w:t>
      </w:r>
      <w:proofErr w:type="gramEnd"/>
      <w:r>
        <w:t>I</w:t>
      </w:r>
      <w:proofErr w:type="spellEnd"/>
      <w:r>
        <w:t>.</w:t>
      </w:r>
    </w:p>
    <w:p w:rsidR="00D82CD3" w:rsidRDefault="00AD6AEC">
      <w:pPr>
        <w:pStyle w:val="a3"/>
        <w:spacing w:line="275" w:lineRule="exact"/>
        <w:ind w:left="286"/>
      </w:pPr>
      <w:r>
        <w:t>Графическое</w:t>
      </w:r>
      <w:r>
        <w:rPr>
          <w:spacing w:val="-3"/>
        </w:rPr>
        <w:t xml:space="preserve"> </w:t>
      </w:r>
      <w:r>
        <w:t>решение</w:t>
      </w:r>
      <w:r>
        <w:rPr>
          <w:spacing w:val="-3"/>
        </w:rPr>
        <w:t xml:space="preserve"> </w:t>
      </w:r>
      <w:r>
        <w:t>уравнений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систем</w:t>
      </w:r>
      <w:r>
        <w:rPr>
          <w:spacing w:val="-3"/>
        </w:rPr>
        <w:t xml:space="preserve"> </w:t>
      </w:r>
      <w:r>
        <w:t>уравнений.</w:t>
      </w:r>
    </w:p>
    <w:p w:rsidR="00D82CD3" w:rsidRDefault="00D82CD3">
      <w:pPr>
        <w:spacing w:line="275" w:lineRule="exact"/>
        <w:sectPr w:rsidR="00D82CD3">
          <w:pgSz w:w="11900" w:h="16840"/>
          <w:pgMar w:top="520" w:right="560" w:bottom="280" w:left="560" w:header="720" w:footer="720" w:gutter="0"/>
          <w:cols w:space="720"/>
        </w:sectPr>
      </w:pPr>
    </w:p>
    <w:p w:rsidR="00D82CD3" w:rsidRDefault="004C6543">
      <w:pPr>
        <w:pStyle w:val="1"/>
        <w:spacing w:before="66"/>
      </w:pPr>
      <w:r>
        <w:lastRenderedPageBreak/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AD6AEC">
        <w:t>ПЛАНИРУЕМЫЕ</w:t>
      </w:r>
      <w:r w:rsidR="00AD6AEC">
        <w:rPr>
          <w:spacing w:val="-11"/>
        </w:rPr>
        <w:t xml:space="preserve"> </w:t>
      </w:r>
      <w:r w:rsidR="00AD6AEC">
        <w:t>ОБРАЗОВАТЕЛЬНЫЕ</w:t>
      </w:r>
      <w:r w:rsidR="00AD6AEC">
        <w:rPr>
          <w:spacing w:val="-11"/>
        </w:rPr>
        <w:t xml:space="preserve"> </w:t>
      </w:r>
      <w:r w:rsidR="00AD6AEC">
        <w:t>РЕЗУЛЬТАТЫ</w:t>
      </w:r>
    </w:p>
    <w:p w:rsidR="00D82CD3" w:rsidRDefault="00AD6AEC">
      <w:pPr>
        <w:pStyle w:val="a3"/>
        <w:spacing w:before="179" w:line="292" w:lineRule="auto"/>
        <w:ind w:right="143" w:firstLine="180"/>
        <w:jc w:val="both"/>
      </w:pPr>
      <w:r>
        <w:t>Освоение учебного курса «Алгебры» должно обеспечивать достижение на ур</w:t>
      </w:r>
      <w:r>
        <w:t>овне основного общего</w:t>
      </w:r>
      <w:r>
        <w:rPr>
          <w:spacing w:val="-57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личностных,</w:t>
      </w:r>
      <w:r>
        <w:rPr>
          <w:spacing w:val="-4"/>
        </w:rPr>
        <w:t xml:space="preserve"> </w:t>
      </w:r>
      <w:r>
        <w:t>метапредметных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предметных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результатов:</w:t>
      </w:r>
    </w:p>
    <w:p w:rsidR="00D82CD3" w:rsidRDefault="00AD6AEC">
      <w:pPr>
        <w:pStyle w:val="1"/>
        <w:spacing w:before="191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D82CD3" w:rsidRDefault="00AD6AEC">
      <w:pPr>
        <w:pStyle w:val="a3"/>
        <w:spacing w:before="156"/>
        <w:ind w:left="286"/>
        <w:jc w:val="both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«Алгебра»</w:t>
      </w:r>
      <w:r>
        <w:rPr>
          <w:spacing w:val="-4"/>
        </w:rPr>
        <w:t xml:space="preserve"> </w:t>
      </w:r>
      <w:r>
        <w:t>характеризуются:</w:t>
      </w:r>
    </w:p>
    <w:p w:rsidR="00D82CD3" w:rsidRDefault="00AD6AEC">
      <w:pPr>
        <w:pStyle w:val="1"/>
        <w:spacing w:before="60"/>
        <w:ind w:left="286"/>
        <w:jc w:val="both"/>
      </w:pPr>
      <w:r>
        <w:t>Патриотическое</w:t>
      </w:r>
      <w:r>
        <w:rPr>
          <w:spacing w:val="-8"/>
        </w:rPr>
        <w:t xml:space="preserve"> </w:t>
      </w:r>
      <w:r>
        <w:t>воспитание:</w:t>
      </w:r>
    </w:p>
    <w:p w:rsidR="00D82CD3" w:rsidRDefault="00AD6AEC">
      <w:pPr>
        <w:pStyle w:val="a3"/>
        <w:spacing w:before="60" w:line="292" w:lineRule="auto"/>
        <w:ind w:right="167" w:firstLine="180"/>
        <w:jc w:val="both"/>
      </w:pPr>
      <w:r>
        <w:t>проявлением</w:t>
      </w:r>
      <w:r>
        <w:t xml:space="preserve"> интереса к прошлому и настоящему российской математики, ценностным отношением</w:t>
      </w:r>
      <w:r>
        <w:rPr>
          <w:spacing w:val="-58"/>
        </w:rPr>
        <w:t xml:space="preserve"> </w:t>
      </w:r>
      <w:r>
        <w:t>к достижениям российских математиков и российской математической школы, к использованию этих</w:t>
      </w:r>
      <w:r>
        <w:rPr>
          <w:spacing w:val="-57"/>
        </w:rPr>
        <w:t xml:space="preserve"> </w:t>
      </w:r>
      <w:r>
        <w:t>достижений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других науках и прикладных</w:t>
      </w:r>
      <w:r>
        <w:rPr>
          <w:spacing w:val="-1"/>
        </w:rPr>
        <w:t xml:space="preserve"> </w:t>
      </w:r>
      <w:r>
        <w:t>сферах.</w:t>
      </w:r>
    </w:p>
    <w:p w:rsidR="00D82CD3" w:rsidRDefault="00AD6AEC">
      <w:pPr>
        <w:pStyle w:val="1"/>
        <w:spacing w:line="274" w:lineRule="exact"/>
        <w:ind w:left="286"/>
        <w:jc w:val="both"/>
      </w:pPr>
      <w:r>
        <w:rPr>
          <w:color w:val="0F0F4F"/>
        </w:rPr>
        <w:t>Гражданское</w:t>
      </w:r>
      <w:r>
        <w:rPr>
          <w:color w:val="0F0F4F"/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духовно-нравственное</w:t>
      </w:r>
      <w:r>
        <w:rPr>
          <w:spacing w:val="-7"/>
        </w:rPr>
        <w:t xml:space="preserve"> </w:t>
      </w:r>
      <w:r>
        <w:t>в</w:t>
      </w:r>
      <w:r>
        <w:t>оспитание:</w:t>
      </w:r>
    </w:p>
    <w:p w:rsidR="00D82CD3" w:rsidRDefault="00AD6AEC">
      <w:pPr>
        <w:pStyle w:val="a3"/>
        <w:spacing w:before="60" w:line="292" w:lineRule="auto"/>
        <w:ind w:right="434" w:firstLine="180"/>
      </w:pPr>
      <w:r>
        <w:t>готовностью к выполнению обязанностей гражданина и реализации его прав, представлением о</w:t>
      </w:r>
      <w:r>
        <w:rPr>
          <w:spacing w:val="1"/>
        </w:rPr>
        <w:t xml:space="preserve"> </w:t>
      </w:r>
      <w:r>
        <w:t>математических основах функционирования различных структур, явлений, процедур гражданского</w:t>
      </w:r>
      <w:r>
        <w:rPr>
          <w:spacing w:val="-58"/>
        </w:rPr>
        <w:t xml:space="preserve"> </w:t>
      </w:r>
      <w:r>
        <w:t>общества (выборы, опросы и пр.); готовностью к обсуждению этическ</w:t>
      </w:r>
      <w:r>
        <w:t>их проблем, связанных с</w:t>
      </w:r>
      <w:r>
        <w:rPr>
          <w:spacing w:val="1"/>
        </w:rPr>
        <w:t xml:space="preserve"> </w:t>
      </w:r>
      <w:r>
        <w:t>практическим применением достижений науки, осознанием важности морал</w:t>
      </w:r>
      <w:proofErr w:type="gramStart"/>
      <w:r>
        <w:t>ь-</w:t>
      </w:r>
      <w:proofErr w:type="gramEnd"/>
      <w:r>
        <w:t xml:space="preserve"> но-этических</w:t>
      </w:r>
      <w:r>
        <w:rPr>
          <w:spacing w:val="1"/>
        </w:rPr>
        <w:t xml:space="preserve"> </w:t>
      </w:r>
      <w:r>
        <w:t>принципов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деятельности учёного.</w:t>
      </w:r>
    </w:p>
    <w:p w:rsidR="00D82CD3" w:rsidRDefault="00AD6AEC">
      <w:pPr>
        <w:pStyle w:val="1"/>
        <w:spacing w:line="273" w:lineRule="exact"/>
        <w:ind w:left="286"/>
      </w:pPr>
      <w:r>
        <w:t>Трудовое</w:t>
      </w:r>
      <w:r>
        <w:rPr>
          <w:spacing w:val="-6"/>
        </w:rPr>
        <w:t xml:space="preserve"> </w:t>
      </w:r>
      <w:r>
        <w:t>воспитание:</w:t>
      </w:r>
    </w:p>
    <w:p w:rsidR="00D82CD3" w:rsidRDefault="00AD6AEC">
      <w:pPr>
        <w:pStyle w:val="a3"/>
        <w:spacing w:before="60" w:line="292" w:lineRule="auto"/>
        <w:ind w:right="478" w:firstLine="180"/>
      </w:pPr>
      <w:r>
        <w:t>установкой на активное участие в решении практических задач математической направленности,</w:t>
      </w:r>
      <w:r>
        <w:rPr>
          <w:spacing w:val="-58"/>
        </w:rPr>
        <w:t xml:space="preserve"> </w:t>
      </w:r>
      <w:r>
        <w:t>осознанием важности математического образования на протяжении всей жизни для успешной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деятельности и</w:t>
      </w:r>
      <w:r>
        <w:rPr>
          <w:spacing w:val="-1"/>
        </w:rPr>
        <w:t xml:space="preserve"> </w:t>
      </w:r>
      <w:r>
        <w:t>развитием необходимых</w:t>
      </w:r>
      <w:r>
        <w:rPr>
          <w:spacing w:val="-1"/>
        </w:rPr>
        <w:t xml:space="preserve"> </w:t>
      </w:r>
      <w:r>
        <w:t>умений;</w:t>
      </w:r>
    </w:p>
    <w:p w:rsidR="00D82CD3" w:rsidRDefault="00AD6AEC">
      <w:pPr>
        <w:pStyle w:val="a3"/>
        <w:spacing w:line="292" w:lineRule="auto"/>
        <w:ind w:right="191" w:firstLine="180"/>
      </w:pPr>
      <w:r>
        <w:t>осознанным выбором и построением индивидуальной траектории образования и жизненных планов</w:t>
      </w:r>
      <w:r>
        <w:rPr>
          <w:spacing w:val="-5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 личных ин</w:t>
      </w:r>
      <w:r>
        <w:t>тересов</w:t>
      </w:r>
      <w:r>
        <w:rPr>
          <w:spacing w:val="-2"/>
        </w:rPr>
        <w:t xml:space="preserve"> </w:t>
      </w:r>
      <w:r>
        <w:t>и общественных потребностей.</w:t>
      </w:r>
    </w:p>
    <w:p w:rsidR="00D82CD3" w:rsidRDefault="00AD6AEC">
      <w:pPr>
        <w:pStyle w:val="1"/>
        <w:spacing w:line="275" w:lineRule="exact"/>
        <w:ind w:left="286"/>
        <w:rPr>
          <w:b w:val="0"/>
        </w:rPr>
      </w:pPr>
      <w:r>
        <w:t>Эстетическое</w:t>
      </w:r>
      <w:r>
        <w:rPr>
          <w:spacing w:val="-9"/>
        </w:rPr>
        <w:t xml:space="preserve"> </w:t>
      </w:r>
      <w:r>
        <w:t>воспитание</w:t>
      </w:r>
      <w:r>
        <w:rPr>
          <w:b w:val="0"/>
        </w:rPr>
        <w:t>:</w:t>
      </w:r>
    </w:p>
    <w:p w:rsidR="00D82CD3" w:rsidRDefault="00AD6AEC">
      <w:pPr>
        <w:pStyle w:val="a3"/>
        <w:spacing w:before="59" w:line="292" w:lineRule="auto"/>
        <w:ind w:firstLine="180"/>
      </w:pPr>
      <w:r>
        <w:t>способностью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эмоциональному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эстетическому</w:t>
      </w:r>
      <w:r>
        <w:rPr>
          <w:spacing w:val="-5"/>
        </w:rPr>
        <w:t xml:space="preserve"> </w:t>
      </w:r>
      <w:r>
        <w:t>восприятию</w:t>
      </w:r>
      <w:r>
        <w:rPr>
          <w:spacing w:val="-6"/>
        </w:rPr>
        <w:t xml:space="preserve"> </w:t>
      </w:r>
      <w:r>
        <w:t>математических</w:t>
      </w:r>
      <w:r>
        <w:rPr>
          <w:spacing w:val="-5"/>
        </w:rPr>
        <w:t xml:space="preserve"> </w:t>
      </w:r>
      <w:r>
        <w:t>объектов,</w:t>
      </w:r>
      <w:r>
        <w:rPr>
          <w:spacing w:val="-5"/>
        </w:rPr>
        <w:t xml:space="preserve"> </w:t>
      </w:r>
      <w:r>
        <w:t>задач,</w:t>
      </w:r>
      <w:r>
        <w:rPr>
          <w:spacing w:val="-57"/>
        </w:rPr>
        <w:t xml:space="preserve"> </w:t>
      </w:r>
      <w:r>
        <w:t>решений,</w:t>
      </w:r>
      <w:r>
        <w:rPr>
          <w:spacing w:val="-2"/>
        </w:rPr>
        <w:t xml:space="preserve"> </w:t>
      </w:r>
      <w:r>
        <w:t>рассуждений;</w:t>
      </w:r>
      <w:r>
        <w:rPr>
          <w:spacing w:val="-2"/>
        </w:rPr>
        <w:t xml:space="preserve"> </w:t>
      </w:r>
      <w:r>
        <w:t>умению</w:t>
      </w:r>
      <w:r>
        <w:rPr>
          <w:spacing w:val="-2"/>
        </w:rPr>
        <w:t xml:space="preserve"> </w:t>
      </w:r>
      <w:r>
        <w:t>видеть</w:t>
      </w:r>
      <w:r>
        <w:rPr>
          <w:spacing w:val="-2"/>
        </w:rPr>
        <w:t xml:space="preserve"> </w:t>
      </w:r>
      <w:r>
        <w:t>математические</w:t>
      </w:r>
      <w:r>
        <w:rPr>
          <w:spacing w:val="-2"/>
        </w:rPr>
        <w:t xml:space="preserve"> </w:t>
      </w:r>
      <w:r>
        <w:t>закономерности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искусстве.</w:t>
      </w:r>
    </w:p>
    <w:p w:rsidR="00D82CD3" w:rsidRDefault="00AD6AEC">
      <w:pPr>
        <w:pStyle w:val="1"/>
        <w:spacing w:line="275" w:lineRule="exact"/>
        <w:ind w:left="286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D82CD3" w:rsidRDefault="00AD6AEC">
      <w:pPr>
        <w:pStyle w:val="a3"/>
        <w:spacing w:before="60" w:line="292" w:lineRule="auto"/>
        <w:ind w:firstLine="180"/>
      </w:pPr>
      <w:r>
        <w:t>ориентацией в деятельности на современную систему научных представлений об основных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человека,</w:t>
      </w:r>
      <w:r>
        <w:rPr>
          <w:spacing w:val="-4"/>
        </w:rPr>
        <w:t xml:space="preserve"> </w:t>
      </w:r>
      <w:r>
        <w:t>природы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общества,</w:t>
      </w:r>
      <w:r>
        <w:rPr>
          <w:spacing w:val="-4"/>
        </w:rPr>
        <w:t xml:space="preserve"> </w:t>
      </w:r>
      <w:r>
        <w:t>пониманием</w:t>
      </w:r>
      <w:r>
        <w:rPr>
          <w:spacing w:val="-4"/>
        </w:rPr>
        <w:t xml:space="preserve"> </w:t>
      </w:r>
      <w:r>
        <w:t>математической</w:t>
      </w:r>
      <w:r>
        <w:rPr>
          <w:spacing w:val="-4"/>
        </w:rPr>
        <w:t xml:space="preserve"> </w:t>
      </w:r>
      <w:r>
        <w:t>науки</w:t>
      </w:r>
      <w:r>
        <w:rPr>
          <w:spacing w:val="-4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сферы</w:t>
      </w:r>
      <w:r>
        <w:rPr>
          <w:spacing w:val="-3"/>
        </w:rPr>
        <w:t xml:space="preserve"> </w:t>
      </w:r>
      <w:r>
        <w:t>человеческой</w:t>
      </w:r>
      <w:r>
        <w:rPr>
          <w:spacing w:val="-3"/>
        </w:rPr>
        <w:t xml:space="preserve"> </w:t>
      </w:r>
      <w:r>
        <w:t>деятельности,</w:t>
      </w:r>
      <w:r>
        <w:rPr>
          <w:spacing w:val="-3"/>
        </w:rPr>
        <w:t xml:space="preserve"> </w:t>
      </w:r>
      <w:r>
        <w:t>этапов</w:t>
      </w:r>
      <w:r>
        <w:rPr>
          <w:spacing w:val="-4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значимости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ра</w:t>
      </w:r>
      <w:r>
        <w:t>звития</w:t>
      </w:r>
      <w:r>
        <w:rPr>
          <w:spacing w:val="-4"/>
        </w:rPr>
        <w:t xml:space="preserve"> </w:t>
      </w:r>
      <w:r>
        <w:t>цивилизации;</w:t>
      </w:r>
    </w:p>
    <w:p w:rsidR="00D82CD3" w:rsidRDefault="00AD6AEC">
      <w:pPr>
        <w:pStyle w:val="a3"/>
        <w:spacing w:line="292" w:lineRule="auto"/>
        <w:ind w:left="286"/>
      </w:pPr>
      <w:r>
        <w:t>овладением</w:t>
      </w:r>
      <w:r>
        <w:rPr>
          <w:spacing w:val="-5"/>
        </w:rPr>
        <w:t xml:space="preserve"> </w:t>
      </w:r>
      <w:r>
        <w:t>языком</w:t>
      </w:r>
      <w:r>
        <w:rPr>
          <w:spacing w:val="-4"/>
        </w:rPr>
        <w:t xml:space="preserve"> </w:t>
      </w:r>
      <w:r>
        <w:t>математики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математической</w:t>
      </w:r>
      <w:r>
        <w:rPr>
          <w:spacing w:val="-4"/>
        </w:rPr>
        <w:t xml:space="preserve"> </w:t>
      </w:r>
      <w:r>
        <w:t>культурой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средством</w:t>
      </w:r>
      <w:r>
        <w:rPr>
          <w:spacing w:val="-4"/>
        </w:rPr>
        <w:t xml:space="preserve"> </w:t>
      </w:r>
      <w:r>
        <w:t>познания</w:t>
      </w:r>
      <w:r>
        <w:rPr>
          <w:spacing w:val="-5"/>
        </w:rPr>
        <w:t xml:space="preserve"> </w:t>
      </w:r>
      <w:r>
        <w:t>мира;</w:t>
      </w:r>
      <w:r>
        <w:rPr>
          <w:spacing w:val="-57"/>
        </w:rPr>
        <w:t xml:space="preserve"> </w:t>
      </w:r>
      <w:r>
        <w:t>овладением</w:t>
      </w:r>
      <w:r>
        <w:rPr>
          <w:spacing w:val="-1"/>
        </w:rPr>
        <w:t xml:space="preserve"> </w:t>
      </w:r>
      <w:r>
        <w:t>простейшими</w:t>
      </w:r>
      <w:r>
        <w:rPr>
          <w:spacing w:val="-1"/>
        </w:rPr>
        <w:t xml:space="preserve"> </w:t>
      </w:r>
      <w:r>
        <w:t>навыками</w:t>
      </w:r>
      <w:r>
        <w:rPr>
          <w:spacing w:val="-1"/>
        </w:rPr>
        <w:t xml:space="preserve"> </w:t>
      </w:r>
      <w:r>
        <w:t>исследовательской</w:t>
      </w:r>
      <w:r>
        <w:rPr>
          <w:spacing w:val="-1"/>
        </w:rPr>
        <w:t xml:space="preserve"> </w:t>
      </w:r>
      <w:r>
        <w:t>деятельности.</w:t>
      </w:r>
    </w:p>
    <w:p w:rsidR="00D82CD3" w:rsidRDefault="00AD6AEC">
      <w:pPr>
        <w:pStyle w:val="1"/>
        <w:spacing w:line="275" w:lineRule="exact"/>
        <w:ind w:left="286"/>
      </w:pPr>
      <w:r>
        <w:t>Физическое</w:t>
      </w:r>
      <w:r>
        <w:rPr>
          <w:spacing w:val="-7"/>
        </w:rPr>
        <w:t xml:space="preserve"> </w:t>
      </w:r>
      <w:r>
        <w:t>воспитание,</w:t>
      </w:r>
      <w:r>
        <w:rPr>
          <w:spacing w:val="-6"/>
        </w:rPr>
        <w:t xml:space="preserve"> </w:t>
      </w:r>
      <w:r>
        <w:t>формирование</w:t>
      </w:r>
      <w:r>
        <w:rPr>
          <w:spacing w:val="-6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D82CD3" w:rsidRDefault="00AD6AEC">
      <w:pPr>
        <w:pStyle w:val="a3"/>
        <w:spacing w:before="58" w:line="292" w:lineRule="auto"/>
        <w:ind w:right="205" w:firstLine="180"/>
      </w:pPr>
      <w:r>
        <w:t>готовностью применять математические знания в интересах своего здоровья, ведения здорового</w:t>
      </w:r>
      <w:r>
        <w:rPr>
          <w:spacing w:val="1"/>
        </w:rPr>
        <w:t xml:space="preserve"> </w:t>
      </w:r>
      <w:r>
        <w:t>образа жизни (здоровое питание, сбалансированный режим занятий и отдыха, регулярная физическая</w:t>
      </w:r>
      <w:r>
        <w:rPr>
          <w:spacing w:val="-58"/>
        </w:rPr>
        <w:t xml:space="preserve"> </w:t>
      </w:r>
      <w:r>
        <w:t>активность);</w:t>
      </w:r>
    </w:p>
    <w:p w:rsidR="00D82CD3" w:rsidRDefault="00AD6AEC">
      <w:pPr>
        <w:pStyle w:val="a3"/>
        <w:spacing w:line="292" w:lineRule="auto"/>
        <w:ind w:right="683" w:firstLine="180"/>
      </w:pPr>
      <w:r>
        <w:t>сформированностью навыка рефлексии, признанием своего пра</w:t>
      </w:r>
      <w:r>
        <w:t>ва на ошибку и такого же права</w:t>
      </w:r>
      <w:r>
        <w:rPr>
          <w:spacing w:val="-57"/>
        </w:rPr>
        <w:t xml:space="preserve"> </w:t>
      </w:r>
      <w:r>
        <w:t>другого</w:t>
      </w:r>
      <w:r>
        <w:rPr>
          <w:spacing w:val="-1"/>
        </w:rPr>
        <w:t xml:space="preserve"> </w:t>
      </w:r>
      <w:r>
        <w:t>человека.</w:t>
      </w:r>
    </w:p>
    <w:p w:rsidR="00D82CD3" w:rsidRDefault="00AD6AEC">
      <w:pPr>
        <w:pStyle w:val="1"/>
        <w:spacing w:line="275" w:lineRule="exact"/>
        <w:ind w:left="286"/>
      </w:pPr>
      <w:r>
        <w:t>Экологическое</w:t>
      </w:r>
      <w:r>
        <w:rPr>
          <w:spacing w:val="-8"/>
        </w:rPr>
        <w:t xml:space="preserve"> </w:t>
      </w:r>
      <w:r>
        <w:t>воспитание:</w:t>
      </w:r>
    </w:p>
    <w:p w:rsidR="00D82CD3" w:rsidRDefault="00AD6AEC">
      <w:pPr>
        <w:pStyle w:val="a3"/>
        <w:spacing w:before="58" w:line="292" w:lineRule="auto"/>
        <w:ind w:right="266" w:firstLine="180"/>
      </w:pPr>
      <w:r>
        <w:t>ориентацией на применение математических знаний для решения задач в области сохранности</w:t>
      </w:r>
      <w:r>
        <w:rPr>
          <w:spacing w:val="1"/>
        </w:rPr>
        <w:t xml:space="preserve"> </w:t>
      </w:r>
      <w:r>
        <w:t>окружающей среды, планирования поступков и оценки их возможных последствий для окружающей</w:t>
      </w:r>
      <w:r>
        <w:rPr>
          <w:spacing w:val="-58"/>
        </w:rPr>
        <w:t xml:space="preserve"> </w:t>
      </w:r>
      <w:r>
        <w:t>сре</w:t>
      </w:r>
      <w:r>
        <w:t>ды;</w:t>
      </w:r>
    </w:p>
    <w:p w:rsidR="00D82CD3" w:rsidRDefault="00AD6AEC">
      <w:pPr>
        <w:pStyle w:val="a3"/>
        <w:spacing w:line="274" w:lineRule="exact"/>
        <w:ind w:left="286"/>
      </w:pPr>
      <w:r>
        <w:t>осознанием</w:t>
      </w:r>
      <w:r>
        <w:rPr>
          <w:spacing w:val="-4"/>
        </w:rPr>
        <w:t xml:space="preserve"> </w:t>
      </w:r>
      <w:r>
        <w:t>глобального</w:t>
      </w:r>
      <w:r>
        <w:rPr>
          <w:spacing w:val="-3"/>
        </w:rPr>
        <w:t xml:space="preserve"> </w:t>
      </w:r>
      <w:r>
        <w:t>характера</w:t>
      </w:r>
      <w:r>
        <w:rPr>
          <w:spacing w:val="-3"/>
        </w:rPr>
        <w:t xml:space="preserve"> </w:t>
      </w:r>
      <w:r>
        <w:t>экологических</w:t>
      </w:r>
      <w:r>
        <w:rPr>
          <w:spacing w:val="-3"/>
        </w:rPr>
        <w:t xml:space="preserve"> </w:t>
      </w:r>
      <w:r>
        <w:t>проблем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путей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решения.</w:t>
      </w:r>
    </w:p>
    <w:p w:rsidR="00D82CD3" w:rsidRDefault="00AD6AEC">
      <w:pPr>
        <w:pStyle w:val="1"/>
        <w:spacing w:before="60" w:line="292" w:lineRule="auto"/>
        <w:ind w:right="128" w:firstLine="180"/>
      </w:pPr>
      <w:r>
        <w:t>Личностные</w:t>
      </w:r>
      <w:r>
        <w:rPr>
          <w:spacing w:val="-8"/>
        </w:rPr>
        <w:t xml:space="preserve"> </w:t>
      </w:r>
      <w:r>
        <w:t>результаты,</w:t>
      </w:r>
      <w:r>
        <w:rPr>
          <w:spacing w:val="-7"/>
        </w:rPr>
        <w:t xml:space="preserve"> </w:t>
      </w:r>
      <w:r>
        <w:t>обеспечивающие</w:t>
      </w:r>
      <w:r>
        <w:rPr>
          <w:spacing w:val="-7"/>
        </w:rPr>
        <w:t xml:space="preserve"> </w:t>
      </w:r>
      <w:r>
        <w:t>адаптацию</w:t>
      </w:r>
      <w:r>
        <w:rPr>
          <w:spacing w:val="-7"/>
        </w:rPr>
        <w:t xml:space="preserve"> </w:t>
      </w:r>
      <w:proofErr w:type="gramStart"/>
      <w:r>
        <w:t>обучающегося</w:t>
      </w:r>
      <w:proofErr w:type="gramEnd"/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изменяющимся</w:t>
      </w:r>
      <w:r>
        <w:rPr>
          <w:spacing w:val="-57"/>
        </w:rPr>
        <w:t xml:space="preserve"> </w:t>
      </w:r>
      <w:r>
        <w:t>условиям</w:t>
      </w:r>
      <w:r>
        <w:rPr>
          <w:spacing w:val="-2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природной</w:t>
      </w:r>
      <w:r>
        <w:rPr>
          <w:spacing w:val="-1"/>
        </w:rPr>
        <w:t xml:space="preserve"> </w:t>
      </w:r>
      <w:r>
        <w:t>среды:</w:t>
      </w:r>
    </w:p>
    <w:p w:rsidR="00D82CD3" w:rsidRDefault="00AD6AEC">
      <w:pPr>
        <w:pStyle w:val="a4"/>
        <w:numPr>
          <w:ilvl w:val="0"/>
          <w:numId w:val="3"/>
        </w:numPr>
        <w:tabs>
          <w:tab w:val="left" w:pos="887"/>
        </w:tabs>
        <w:spacing w:before="107"/>
        <w:ind w:left="886"/>
        <w:rPr>
          <w:sz w:val="24"/>
        </w:rPr>
      </w:pPr>
      <w:r>
        <w:rPr>
          <w:sz w:val="24"/>
        </w:rPr>
        <w:t>готовностью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действиям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4"/>
          <w:sz w:val="24"/>
        </w:rPr>
        <w:t xml:space="preserve"> </w:t>
      </w:r>
      <w:r>
        <w:rPr>
          <w:sz w:val="24"/>
        </w:rPr>
        <w:t>неопределённости,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повышению</w:t>
      </w:r>
      <w:r>
        <w:rPr>
          <w:spacing w:val="-4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</w:p>
    <w:p w:rsidR="00D82CD3" w:rsidRDefault="00D82CD3">
      <w:pPr>
        <w:rPr>
          <w:sz w:val="24"/>
        </w:rPr>
        <w:sectPr w:rsidR="00D82CD3">
          <w:pgSz w:w="11900" w:h="16840"/>
          <w:pgMar w:top="520" w:right="560" w:bottom="280" w:left="560" w:header="720" w:footer="720" w:gutter="0"/>
          <w:cols w:space="720"/>
        </w:sectPr>
      </w:pPr>
    </w:p>
    <w:p w:rsidR="00D82CD3" w:rsidRDefault="00AD6AEC">
      <w:pPr>
        <w:pStyle w:val="a3"/>
        <w:spacing w:before="62" w:line="292" w:lineRule="auto"/>
        <w:ind w:left="526" w:right="346"/>
      </w:pPr>
      <w:r>
        <w:lastRenderedPageBreak/>
        <w:t>компетентности через практическую деятельность, в том числе умение учиться у других людей,</w:t>
      </w:r>
      <w:r>
        <w:rPr>
          <w:spacing w:val="-58"/>
        </w:rPr>
        <w:t xml:space="preserve"> </w:t>
      </w:r>
      <w:r>
        <w:t>приобретать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совместной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новые</w:t>
      </w:r>
      <w:r>
        <w:rPr>
          <w:spacing w:val="-2"/>
        </w:rPr>
        <w:t xml:space="preserve"> </w:t>
      </w:r>
      <w:r>
        <w:t>знания,</w:t>
      </w:r>
      <w:r>
        <w:rPr>
          <w:spacing w:val="-3"/>
        </w:rPr>
        <w:t xml:space="preserve"> </w:t>
      </w:r>
      <w:r>
        <w:t>навыки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компетенции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опыта</w:t>
      </w:r>
      <w:r>
        <w:rPr>
          <w:spacing w:val="-3"/>
        </w:rPr>
        <w:t xml:space="preserve"> </w:t>
      </w:r>
      <w:r>
        <w:t>других;</w:t>
      </w:r>
    </w:p>
    <w:p w:rsidR="00D82CD3" w:rsidRDefault="00AD6AEC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401" w:firstLine="0"/>
        <w:rPr>
          <w:sz w:val="24"/>
        </w:rPr>
      </w:pPr>
      <w:r>
        <w:rPr>
          <w:sz w:val="24"/>
        </w:rPr>
        <w:t>необходимостью в формировании новых знаний, в т</w:t>
      </w:r>
      <w:r>
        <w:rPr>
          <w:sz w:val="24"/>
        </w:rPr>
        <w:t>ом числе формулировать идеи, понятия,</w:t>
      </w:r>
      <w:r>
        <w:rPr>
          <w:spacing w:val="-58"/>
          <w:sz w:val="24"/>
        </w:rPr>
        <w:t xml:space="preserve"> </w:t>
      </w:r>
      <w:r>
        <w:rPr>
          <w:sz w:val="24"/>
        </w:rPr>
        <w:t>гипотезы об объектах и явлениях, в том числе ранее не известных, осознавать дефициты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1"/>
          <w:sz w:val="24"/>
        </w:rPr>
        <w:t xml:space="preserve"> </w:t>
      </w:r>
      <w:r>
        <w:rPr>
          <w:sz w:val="24"/>
        </w:rPr>
        <w:t>и компетентностей,</w:t>
      </w:r>
      <w:r>
        <w:rPr>
          <w:spacing w:val="-1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своё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развитие;</w:t>
      </w:r>
    </w:p>
    <w:p w:rsidR="00D82CD3" w:rsidRDefault="00AD6AEC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276" w:firstLine="0"/>
        <w:rPr>
          <w:sz w:val="24"/>
        </w:rPr>
      </w:pPr>
      <w:r>
        <w:rPr>
          <w:sz w:val="24"/>
        </w:rPr>
        <w:t>способностью осознавать стрессовую ситуацию, воспринимать стрессовую</w:t>
      </w:r>
      <w:r>
        <w:rPr>
          <w:sz w:val="24"/>
        </w:rPr>
        <w:t xml:space="preserve"> ситуацию как</w:t>
      </w:r>
      <w:r>
        <w:rPr>
          <w:spacing w:val="1"/>
          <w:sz w:val="24"/>
        </w:rPr>
        <w:t xml:space="preserve"> </w:t>
      </w:r>
      <w:r>
        <w:rPr>
          <w:sz w:val="24"/>
        </w:rPr>
        <w:t>вызов, требующий контрмер, корректировать принимаемые решения и действия, формулировать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риски и последствия,</w:t>
      </w:r>
      <w:r>
        <w:rPr>
          <w:spacing w:val="-1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опыт.</w:t>
      </w:r>
    </w:p>
    <w:p w:rsidR="00D82CD3" w:rsidRDefault="00D82CD3">
      <w:pPr>
        <w:pStyle w:val="a3"/>
        <w:spacing w:before="8"/>
        <w:ind w:left="0"/>
        <w:rPr>
          <w:sz w:val="21"/>
        </w:rPr>
      </w:pPr>
    </w:p>
    <w:p w:rsidR="00D82CD3" w:rsidRDefault="00AD6AEC">
      <w:pPr>
        <w:pStyle w:val="1"/>
        <w:spacing w:before="1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D82CD3" w:rsidRDefault="00AD6AEC">
      <w:pPr>
        <w:spacing w:before="156" w:line="292" w:lineRule="auto"/>
        <w:ind w:left="106" w:firstLine="180"/>
        <w:rPr>
          <w:i/>
          <w:sz w:val="24"/>
        </w:rPr>
      </w:pPr>
      <w:r>
        <w:rPr>
          <w:sz w:val="24"/>
        </w:rPr>
        <w:t>Метапредметные результаты освоения программы учебного курса «Алгебра» характ</w:t>
      </w:r>
      <w:r>
        <w:rPr>
          <w:sz w:val="24"/>
        </w:rPr>
        <w:t>еризуются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овладением</w:t>
      </w:r>
      <w:r>
        <w:rPr>
          <w:spacing w:val="-13"/>
          <w:sz w:val="24"/>
        </w:rPr>
        <w:t xml:space="preserve"> </w:t>
      </w:r>
      <w:r>
        <w:rPr>
          <w:i/>
          <w:sz w:val="24"/>
        </w:rPr>
        <w:t>универсальными</w:t>
      </w:r>
      <w:r>
        <w:rPr>
          <w:i/>
          <w:spacing w:val="-9"/>
          <w:sz w:val="24"/>
        </w:rPr>
        <w:t xml:space="preserve"> </w:t>
      </w:r>
      <w:r>
        <w:rPr>
          <w:b/>
          <w:i/>
          <w:sz w:val="24"/>
        </w:rPr>
        <w:t>познавательными</w:t>
      </w:r>
      <w:r>
        <w:rPr>
          <w:b/>
          <w:i/>
          <w:spacing w:val="-5"/>
          <w:sz w:val="24"/>
        </w:rPr>
        <w:t xml:space="preserve"> </w:t>
      </w:r>
      <w:r>
        <w:rPr>
          <w:i/>
          <w:sz w:val="24"/>
        </w:rPr>
        <w:t>действиями,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универсальными</w:t>
      </w:r>
      <w:r>
        <w:rPr>
          <w:i/>
          <w:spacing w:val="-12"/>
          <w:sz w:val="24"/>
        </w:rPr>
        <w:t xml:space="preserve"> </w:t>
      </w:r>
      <w:r>
        <w:rPr>
          <w:b/>
          <w:i/>
          <w:sz w:val="24"/>
        </w:rPr>
        <w:t>коммуникативными</w:t>
      </w:r>
      <w:r>
        <w:rPr>
          <w:b/>
          <w:i/>
          <w:spacing w:val="-57"/>
          <w:sz w:val="24"/>
        </w:rPr>
        <w:t xml:space="preserve"> </w:t>
      </w:r>
      <w:r>
        <w:rPr>
          <w:i/>
          <w:sz w:val="24"/>
        </w:rPr>
        <w:t>действиями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 универсальными</w:t>
      </w:r>
      <w:r>
        <w:rPr>
          <w:i/>
          <w:spacing w:val="-4"/>
          <w:sz w:val="24"/>
        </w:rPr>
        <w:t xml:space="preserve"> </w:t>
      </w:r>
      <w:r>
        <w:rPr>
          <w:b/>
          <w:i/>
          <w:sz w:val="24"/>
        </w:rPr>
        <w:t>регулятивными</w:t>
      </w:r>
      <w:r>
        <w:rPr>
          <w:b/>
          <w:i/>
          <w:spacing w:val="1"/>
          <w:sz w:val="24"/>
        </w:rPr>
        <w:t xml:space="preserve"> </w:t>
      </w:r>
      <w:r>
        <w:rPr>
          <w:i/>
          <w:sz w:val="24"/>
        </w:rPr>
        <w:t>действиями.</w:t>
      </w:r>
    </w:p>
    <w:p w:rsidR="00D82CD3" w:rsidRDefault="00AD6AEC">
      <w:pPr>
        <w:pStyle w:val="a4"/>
        <w:numPr>
          <w:ilvl w:val="0"/>
          <w:numId w:val="2"/>
        </w:numPr>
        <w:tabs>
          <w:tab w:val="left" w:pos="671"/>
        </w:tabs>
        <w:spacing w:before="118" w:line="292" w:lineRule="auto"/>
        <w:ind w:right="307" w:firstLine="180"/>
        <w:rPr>
          <w:i/>
          <w:sz w:val="24"/>
        </w:rPr>
      </w:pPr>
      <w:r>
        <w:rPr>
          <w:i/>
          <w:sz w:val="24"/>
        </w:rPr>
        <w:t xml:space="preserve">Универсальные </w:t>
      </w:r>
      <w:r>
        <w:rPr>
          <w:b/>
          <w:i/>
          <w:sz w:val="24"/>
        </w:rPr>
        <w:t xml:space="preserve">познавательные </w:t>
      </w:r>
      <w:r>
        <w:rPr>
          <w:i/>
          <w:sz w:val="24"/>
        </w:rPr>
        <w:t>действия обеспечивают формирование базовых когнитивных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 xml:space="preserve">процессов обучающихся </w:t>
      </w:r>
      <w:r>
        <w:rPr>
          <w:i/>
          <w:sz w:val="24"/>
        </w:rPr>
        <w:t>(освоение методов познания окружающего мира; применение логических,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исследовательских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операций, умений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работать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 информацией).</w:t>
      </w:r>
    </w:p>
    <w:p w:rsidR="00D82CD3" w:rsidRDefault="00AD6AEC">
      <w:pPr>
        <w:pStyle w:val="1"/>
        <w:spacing w:before="118"/>
        <w:ind w:left="286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:rsidR="00D82CD3" w:rsidRDefault="00AD6AEC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740" w:firstLine="0"/>
        <w:rPr>
          <w:sz w:val="24"/>
        </w:rPr>
      </w:pPr>
      <w:r>
        <w:rPr>
          <w:sz w:val="24"/>
        </w:rPr>
        <w:t>выявлять и характеризовать существенные признаки математических объектов, понятий,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отношений между </w:t>
      </w:r>
      <w:r>
        <w:rPr>
          <w:sz w:val="24"/>
        </w:rPr>
        <w:t>понятиями; формулировать определения понятий; 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существенный признак классификации, основания для обобщения и сравнения, критерии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проводимого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анализа;</w:t>
      </w:r>
    </w:p>
    <w:p w:rsidR="00D82CD3" w:rsidRDefault="00AD6AEC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1724" w:firstLine="0"/>
        <w:rPr>
          <w:sz w:val="24"/>
        </w:rPr>
      </w:pPr>
      <w:r>
        <w:rPr>
          <w:sz w:val="24"/>
        </w:rPr>
        <w:t>воспринимать, формулировать и преобразовывать суждения: утвердительные и</w:t>
      </w:r>
      <w:r>
        <w:rPr>
          <w:spacing w:val="-58"/>
          <w:sz w:val="24"/>
        </w:rPr>
        <w:t xml:space="preserve"> </w:t>
      </w:r>
      <w:r>
        <w:rPr>
          <w:sz w:val="24"/>
        </w:rPr>
        <w:t>отрицательные,</w:t>
      </w:r>
      <w:r>
        <w:rPr>
          <w:spacing w:val="-1"/>
          <w:sz w:val="24"/>
        </w:rPr>
        <w:t xml:space="preserve"> </w:t>
      </w:r>
      <w:r>
        <w:rPr>
          <w:sz w:val="24"/>
        </w:rPr>
        <w:t>едини</w:t>
      </w:r>
      <w:r>
        <w:rPr>
          <w:sz w:val="24"/>
        </w:rPr>
        <w:t>чные, частные</w:t>
      </w:r>
      <w:r>
        <w:rPr>
          <w:spacing w:val="-1"/>
          <w:sz w:val="24"/>
        </w:rPr>
        <w:t xml:space="preserve"> </w:t>
      </w:r>
      <w:r>
        <w:rPr>
          <w:sz w:val="24"/>
        </w:rPr>
        <w:t>и общие;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условные;</w:t>
      </w:r>
    </w:p>
    <w:p w:rsidR="00D82CD3" w:rsidRDefault="00AD6AEC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581" w:firstLine="0"/>
        <w:rPr>
          <w:sz w:val="24"/>
        </w:rPr>
      </w:pPr>
      <w:r>
        <w:rPr>
          <w:sz w:val="24"/>
        </w:rPr>
        <w:t>выявлять математические закономерности, взаимосвязи и противоречия в фактах, данных,</w:t>
      </w:r>
      <w:r>
        <w:rPr>
          <w:spacing w:val="-58"/>
          <w:sz w:val="24"/>
        </w:rPr>
        <w:t xml:space="preserve"> </w:t>
      </w:r>
      <w:r>
        <w:rPr>
          <w:sz w:val="24"/>
        </w:rPr>
        <w:t>наблюдениях и утверждениях; предлагать критерии для выявления закономерностей и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противоречий;</w:t>
      </w:r>
    </w:p>
    <w:p w:rsidR="00D82CD3" w:rsidRDefault="00AD6AEC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1767" w:firstLine="0"/>
        <w:rPr>
          <w:sz w:val="24"/>
        </w:rPr>
      </w:pPr>
      <w:r>
        <w:rPr>
          <w:sz w:val="24"/>
        </w:rPr>
        <w:t>делать выводы с использованием законов логик</w:t>
      </w:r>
      <w:r>
        <w:rPr>
          <w:sz w:val="24"/>
        </w:rPr>
        <w:t>и, дедуктивных и индуктивных</w:t>
      </w:r>
      <w:r>
        <w:rPr>
          <w:spacing w:val="-58"/>
          <w:sz w:val="24"/>
        </w:rPr>
        <w:t xml:space="preserve"> </w:t>
      </w:r>
      <w:r>
        <w:rPr>
          <w:sz w:val="24"/>
        </w:rPr>
        <w:t>умозаключений,</w:t>
      </w:r>
      <w:r>
        <w:rPr>
          <w:spacing w:val="-1"/>
          <w:sz w:val="24"/>
        </w:rPr>
        <w:t xml:space="preserve"> </w:t>
      </w:r>
      <w:r>
        <w:rPr>
          <w:sz w:val="24"/>
        </w:rPr>
        <w:t>умозаключений по аналогии;</w:t>
      </w:r>
    </w:p>
    <w:p w:rsidR="00D82CD3" w:rsidRDefault="00AD6AEC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255" w:firstLine="0"/>
        <w:rPr>
          <w:sz w:val="24"/>
        </w:rPr>
      </w:pPr>
      <w:r>
        <w:rPr>
          <w:sz w:val="24"/>
        </w:rPr>
        <w:t>разбирать доказательства математических утверждений (прямые и от противного), проводить</w:t>
      </w:r>
      <w:r>
        <w:rPr>
          <w:spacing w:val="-58"/>
          <w:sz w:val="24"/>
        </w:rPr>
        <w:t xml:space="preserve"> </w:t>
      </w:r>
      <w:r>
        <w:rPr>
          <w:sz w:val="24"/>
        </w:rPr>
        <w:t>самостоятельно несложные доказательства математических фактов, выстраивать аргументацию,</w:t>
      </w:r>
      <w:r>
        <w:rPr>
          <w:spacing w:val="1"/>
          <w:sz w:val="24"/>
        </w:rPr>
        <w:t xml:space="preserve"> </w:t>
      </w:r>
      <w:r>
        <w:rPr>
          <w:sz w:val="24"/>
        </w:rPr>
        <w:t>приводит</w:t>
      </w:r>
      <w:r>
        <w:rPr>
          <w:sz w:val="24"/>
        </w:rPr>
        <w:t>ь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контрпримеры;</w:t>
      </w:r>
      <w:r>
        <w:rPr>
          <w:spacing w:val="-1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рассуждения;</w:t>
      </w:r>
    </w:p>
    <w:p w:rsidR="00D82CD3" w:rsidRDefault="00AD6AEC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1084" w:firstLine="0"/>
        <w:rPr>
          <w:sz w:val="24"/>
        </w:rPr>
      </w:pPr>
      <w:r>
        <w:rPr>
          <w:sz w:val="24"/>
        </w:rPr>
        <w:t>выбирать способ решения учебной задачи (сравнивать несколько вариантов решения,</w:t>
      </w:r>
      <w:r>
        <w:rPr>
          <w:spacing w:val="-58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3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2"/>
          <w:sz w:val="24"/>
        </w:rPr>
        <w:t xml:space="preserve"> </w:t>
      </w:r>
      <w:r>
        <w:rPr>
          <w:sz w:val="24"/>
        </w:rPr>
        <w:t>подходящий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выделенных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критериев).</w:t>
      </w:r>
    </w:p>
    <w:p w:rsidR="00D82CD3" w:rsidRDefault="00AD6AEC">
      <w:pPr>
        <w:pStyle w:val="1"/>
        <w:spacing w:before="107"/>
        <w:ind w:left="286"/>
      </w:pPr>
      <w:r>
        <w:t>Базовые</w:t>
      </w:r>
      <w:r>
        <w:rPr>
          <w:spacing w:val="-8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t>действия:</w:t>
      </w:r>
    </w:p>
    <w:p w:rsidR="00D82CD3" w:rsidRDefault="00AD6AEC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219" w:firstLine="0"/>
        <w:rPr>
          <w:sz w:val="24"/>
        </w:rPr>
      </w:pPr>
      <w:r>
        <w:rPr>
          <w:sz w:val="24"/>
        </w:rPr>
        <w:t>использовать вопросы как исследовательский инструмент познания; формулировать вопросы,</w:t>
      </w:r>
      <w:r>
        <w:rPr>
          <w:spacing w:val="-58"/>
          <w:sz w:val="24"/>
        </w:rPr>
        <w:t xml:space="preserve"> </w:t>
      </w:r>
      <w:r>
        <w:rPr>
          <w:sz w:val="24"/>
        </w:rPr>
        <w:t>фиксирующие противоречие, проблему, самостоятельно устанавливать искомое и данное,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гипотезу, аргументировать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свою</w:t>
      </w:r>
      <w:r>
        <w:rPr>
          <w:spacing w:val="-2"/>
          <w:sz w:val="24"/>
        </w:rPr>
        <w:t xml:space="preserve"> </w:t>
      </w:r>
      <w:r>
        <w:rPr>
          <w:sz w:val="24"/>
        </w:rPr>
        <w:t>позицию, мнение;</w:t>
      </w:r>
    </w:p>
    <w:p w:rsidR="00D82CD3" w:rsidRDefault="00AD6AEC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394" w:firstLine="0"/>
        <w:rPr>
          <w:sz w:val="24"/>
        </w:rPr>
      </w:pPr>
      <w:r>
        <w:rPr>
          <w:sz w:val="24"/>
        </w:rPr>
        <w:t xml:space="preserve">проводить по </w:t>
      </w:r>
      <w:r>
        <w:rPr>
          <w:sz w:val="24"/>
        </w:rPr>
        <w:t>самостоятельно составленному плану несложный эксперимент, небольшое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исследование по установлению особенностей математического объекта, зависимостей объектов</w:t>
      </w:r>
      <w:r>
        <w:rPr>
          <w:spacing w:val="-57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"/>
          <w:sz w:val="24"/>
        </w:rPr>
        <w:t xml:space="preserve"> </w:t>
      </w:r>
      <w:r>
        <w:rPr>
          <w:sz w:val="24"/>
        </w:rPr>
        <w:t>собой;</w:t>
      </w:r>
    </w:p>
    <w:p w:rsidR="00D82CD3" w:rsidRDefault="00AD6AEC">
      <w:pPr>
        <w:pStyle w:val="a4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проведённого</w:t>
      </w:r>
    </w:p>
    <w:p w:rsidR="00D82CD3" w:rsidRDefault="00D82CD3">
      <w:pPr>
        <w:rPr>
          <w:sz w:val="24"/>
        </w:rPr>
        <w:sectPr w:rsidR="00D82CD3">
          <w:pgSz w:w="11900" w:h="16840"/>
          <w:pgMar w:top="500" w:right="560" w:bottom="280" w:left="560" w:header="720" w:footer="720" w:gutter="0"/>
          <w:cols w:space="720"/>
        </w:sectPr>
      </w:pPr>
    </w:p>
    <w:p w:rsidR="00D82CD3" w:rsidRDefault="00AD6AEC">
      <w:pPr>
        <w:pStyle w:val="a3"/>
        <w:spacing w:before="62" w:line="292" w:lineRule="auto"/>
        <w:ind w:left="526"/>
      </w:pPr>
      <w:r>
        <w:lastRenderedPageBreak/>
        <w:t>наблюдения,</w:t>
      </w:r>
      <w:r>
        <w:rPr>
          <w:spacing w:val="-6"/>
        </w:rPr>
        <w:t xml:space="preserve"> </w:t>
      </w:r>
      <w:r>
        <w:t>исследования,</w:t>
      </w:r>
      <w:r>
        <w:rPr>
          <w:spacing w:val="-5"/>
        </w:rPr>
        <w:t xml:space="preserve"> </w:t>
      </w:r>
      <w:r>
        <w:t>оценивать</w:t>
      </w:r>
      <w:r>
        <w:rPr>
          <w:spacing w:val="-6"/>
        </w:rPr>
        <w:t xml:space="preserve"> </w:t>
      </w:r>
      <w:r>
        <w:t>достоверность</w:t>
      </w:r>
      <w:r>
        <w:rPr>
          <w:spacing w:val="-6"/>
        </w:rPr>
        <w:t xml:space="preserve"> </w:t>
      </w:r>
      <w:r>
        <w:t>полученных</w:t>
      </w:r>
      <w:r>
        <w:rPr>
          <w:spacing w:val="-5"/>
        </w:rPr>
        <w:t xml:space="preserve"> </w:t>
      </w:r>
      <w:r>
        <w:t>результатов,</w:t>
      </w:r>
      <w:r>
        <w:rPr>
          <w:spacing w:val="-5"/>
        </w:rPr>
        <w:t xml:space="preserve"> </w:t>
      </w:r>
      <w:r>
        <w:t>выводов</w:t>
      </w:r>
      <w:r>
        <w:rPr>
          <w:spacing w:val="-7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обобщений;</w:t>
      </w:r>
    </w:p>
    <w:p w:rsidR="00D82CD3" w:rsidRDefault="00AD6AEC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917" w:firstLine="0"/>
        <w:rPr>
          <w:sz w:val="24"/>
        </w:rPr>
      </w:pPr>
      <w:r>
        <w:rPr>
          <w:sz w:val="24"/>
        </w:rPr>
        <w:t>прогнозировать возможное развитие процесса, а также выдвигать предположения о его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новых условиях.</w:t>
      </w:r>
    </w:p>
    <w:p w:rsidR="00D82CD3" w:rsidRDefault="00AD6AEC">
      <w:pPr>
        <w:pStyle w:val="1"/>
        <w:spacing w:before="106"/>
        <w:ind w:left="286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D82CD3" w:rsidRDefault="00AD6AEC">
      <w:pPr>
        <w:pStyle w:val="a4"/>
        <w:numPr>
          <w:ilvl w:val="1"/>
          <w:numId w:val="2"/>
        </w:numPr>
        <w:tabs>
          <w:tab w:val="left" w:pos="887"/>
        </w:tabs>
        <w:spacing w:before="169" w:line="292" w:lineRule="auto"/>
        <w:ind w:right="388" w:firstLine="0"/>
        <w:rPr>
          <w:sz w:val="24"/>
        </w:rPr>
      </w:pPr>
      <w:r>
        <w:rPr>
          <w:sz w:val="24"/>
        </w:rPr>
        <w:t xml:space="preserve">выявлять </w:t>
      </w:r>
      <w:r>
        <w:rPr>
          <w:sz w:val="24"/>
        </w:rPr>
        <w:t>недостаточность и избыточность информации, данных, необходимых для решения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задачи;</w:t>
      </w:r>
    </w:p>
    <w:p w:rsidR="00D82CD3" w:rsidRDefault="00AD6AEC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590" w:firstLine="0"/>
        <w:rPr>
          <w:sz w:val="24"/>
        </w:rPr>
      </w:pPr>
      <w:r>
        <w:rPr>
          <w:sz w:val="24"/>
        </w:rPr>
        <w:t>выбирать, анализировать, систематизировать и интерпретировать информацию различных</w:t>
      </w:r>
      <w:r>
        <w:rPr>
          <w:spacing w:val="-58"/>
          <w:sz w:val="24"/>
        </w:rPr>
        <w:t xml:space="preserve"> </w:t>
      </w:r>
      <w:r>
        <w:rPr>
          <w:sz w:val="24"/>
        </w:rPr>
        <w:t>видов</w:t>
      </w:r>
      <w:r>
        <w:rPr>
          <w:spacing w:val="-2"/>
          <w:sz w:val="24"/>
        </w:rPr>
        <w:t xml:space="preserve"> </w:t>
      </w:r>
      <w:r>
        <w:rPr>
          <w:sz w:val="24"/>
        </w:rPr>
        <w:t>и форм представления;</w:t>
      </w:r>
    </w:p>
    <w:p w:rsidR="00D82CD3" w:rsidRDefault="00AD6AEC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515" w:firstLine="0"/>
        <w:rPr>
          <w:sz w:val="24"/>
        </w:rPr>
      </w:pPr>
      <w:r>
        <w:rPr>
          <w:sz w:val="24"/>
        </w:rPr>
        <w:t>выбирать форму представления информации и иллюстрировать решае</w:t>
      </w:r>
      <w:r>
        <w:rPr>
          <w:sz w:val="24"/>
        </w:rPr>
        <w:t>мые задачи схемами,</w:t>
      </w:r>
      <w:r>
        <w:rPr>
          <w:spacing w:val="-57"/>
          <w:sz w:val="24"/>
        </w:rPr>
        <w:t xml:space="preserve"> </w:t>
      </w:r>
      <w:r>
        <w:rPr>
          <w:sz w:val="24"/>
        </w:rPr>
        <w:t>диаграммами,</w:t>
      </w:r>
      <w:r>
        <w:rPr>
          <w:spacing w:val="-1"/>
          <w:sz w:val="24"/>
        </w:rPr>
        <w:t xml:space="preserve"> </w:t>
      </w:r>
      <w:r>
        <w:rPr>
          <w:sz w:val="24"/>
        </w:rPr>
        <w:t>иной графикой и их комбинациями;</w:t>
      </w:r>
    </w:p>
    <w:p w:rsidR="00D82CD3" w:rsidRDefault="00AD6AEC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1640" w:firstLine="0"/>
        <w:rPr>
          <w:sz w:val="24"/>
        </w:rPr>
      </w:pPr>
      <w:r>
        <w:rPr>
          <w:sz w:val="24"/>
        </w:rPr>
        <w:t>оценивать надёжность информации по критериям, предложенным учителем или</w:t>
      </w:r>
      <w:r>
        <w:rPr>
          <w:spacing w:val="-57"/>
          <w:sz w:val="24"/>
        </w:rPr>
        <w:t xml:space="preserve"> </w:t>
      </w:r>
      <w:r>
        <w:rPr>
          <w:sz w:val="24"/>
        </w:rPr>
        <w:t>сформулированным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самостоятельно.</w:t>
      </w:r>
    </w:p>
    <w:p w:rsidR="00D82CD3" w:rsidRDefault="00AD6AEC">
      <w:pPr>
        <w:pStyle w:val="a4"/>
        <w:numPr>
          <w:ilvl w:val="0"/>
          <w:numId w:val="2"/>
        </w:numPr>
        <w:tabs>
          <w:tab w:val="left" w:pos="611"/>
        </w:tabs>
        <w:spacing w:before="107" w:line="292" w:lineRule="auto"/>
        <w:ind w:right="656" w:firstLine="180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8"/>
          <w:sz w:val="24"/>
        </w:rPr>
        <w:t xml:space="preserve"> </w:t>
      </w:r>
      <w:r>
        <w:rPr>
          <w:b/>
          <w:i/>
          <w:sz w:val="24"/>
        </w:rPr>
        <w:t>коммуникативные</w:t>
      </w:r>
      <w:r>
        <w:rPr>
          <w:b/>
          <w:i/>
          <w:spacing w:val="-9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обеспечивают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сформированность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социальных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навыков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обучающихся.</w:t>
      </w:r>
    </w:p>
    <w:p w:rsidR="00D82CD3" w:rsidRDefault="00AD6AEC">
      <w:pPr>
        <w:pStyle w:val="1"/>
        <w:spacing w:line="275" w:lineRule="exact"/>
        <w:ind w:left="286"/>
      </w:pPr>
      <w:r>
        <w:t>Общение:</w:t>
      </w:r>
    </w:p>
    <w:p w:rsidR="00D82CD3" w:rsidRDefault="00AD6AEC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621" w:firstLine="0"/>
        <w:rPr>
          <w:sz w:val="24"/>
        </w:rPr>
      </w:pPr>
      <w:r>
        <w:rPr>
          <w:sz w:val="24"/>
        </w:rPr>
        <w:t>воспринимать и формулировать суждения в соответствии с условиями и целями общения;</w:t>
      </w:r>
      <w:r>
        <w:rPr>
          <w:spacing w:val="-58"/>
          <w:sz w:val="24"/>
        </w:rPr>
        <w:t xml:space="preserve"> </w:t>
      </w:r>
      <w:r>
        <w:rPr>
          <w:sz w:val="24"/>
        </w:rPr>
        <w:t>ясно, точно, грамотно выражать свою точку зрения в устных и письменных текстах, 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пояснения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ходу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1"/>
          <w:sz w:val="24"/>
        </w:rPr>
        <w:t xml:space="preserve"> </w:t>
      </w:r>
      <w:r>
        <w:rPr>
          <w:sz w:val="24"/>
        </w:rPr>
        <w:t>комментировать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</w:t>
      </w:r>
      <w:r>
        <w:rPr>
          <w:sz w:val="24"/>
        </w:rPr>
        <w:t>ный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результат;</w:t>
      </w:r>
    </w:p>
    <w:p w:rsidR="00D82CD3" w:rsidRDefault="00AD6AEC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465" w:firstLine="0"/>
        <w:rPr>
          <w:sz w:val="24"/>
        </w:rPr>
      </w:pPr>
      <w:r>
        <w:rPr>
          <w:sz w:val="24"/>
        </w:rPr>
        <w:t>в ходе обсуждения задавать вопросы по существу обсуждаемой темы, проблемы, решаемой</w:t>
      </w:r>
      <w:r>
        <w:rPr>
          <w:spacing w:val="-58"/>
          <w:sz w:val="24"/>
        </w:rPr>
        <w:t xml:space="preserve"> </w:t>
      </w:r>
      <w:r>
        <w:rPr>
          <w:sz w:val="24"/>
        </w:rPr>
        <w:t>задачи, высказывать идеи, нацеленные на поиск решения; сопоставлять свои суждения с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суждениями других участников диалога, обнаруживать различие и сходство </w:t>
      </w:r>
      <w:r>
        <w:rPr>
          <w:sz w:val="24"/>
        </w:rPr>
        <w:t>позиций; в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корректной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 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разногласия, свои</w:t>
      </w:r>
      <w:r>
        <w:rPr>
          <w:spacing w:val="-1"/>
          <w:sz w:val="24"/>
        </w:rPr>
        <w:t xml:space="preserve"> </w:t>
      </w:r>
      <w:r>
        <w:rPr>
          <w:sz w:val="24"/>
        </w:rPr>
        <w:t>возражения;</w:t>
      </w:r>
    </w:p>
    <w:p w:rsidR="00D82CD3" w:rsidRDefault="00AD6AEC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853" w:firstLine="0"/>
        <w:rPr>
          <w:sz w:val="24"/>
        </w:rPr>
      </w:pPr>
      <w:r>
        <w:rPr>
          <w:sz w:val="24"/>
        </w:rPr>
        <w:t>представлять результаты решения задачи, эксперимента, исследования, проекта;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 выбирать формат выступления с учётом задач презентации и особенностей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аудитории.</w:t>
      </w:r>
    </w:p>
    <w:p w:rsidR="00D82CD3" w:rsidRDefault="00AD6AEC">
      <w:pPr>
        <w:pStyle w:val="1"/>
        <w:spacing w:before="106"/>
        <w:ind w:left="286"/>
      </w:pPr>
      <w:r>
        <w:t>Сотрудничес</w:t>
      </w:r>
      <w:r>
        <w:t>тво:</w:t>
      </w:r>
    </w:p>
    <w:p w:rsidR="00D82CD3" w:rsidRDefault="00AD6AEC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435" w:firstLine="0"/>
        <w:rPr>
          <w:sz w:val="24"/>
        </w:rPr>
      </w:pPr>
      <w:r>
        <w:rPr>
          <w:sz w:val="24"/>
        </w:rPr>
        <w:t>понимать и использовать преимущества командной и индивидуальной работы при решении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математических задач;</w:t>
      </w:r>
    </w:p>
    <w:p w:rsidR="00D82CD3" w:rsidRDefault="00AD6AEC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680" w:firstLine="0"/>
        <w:rPr>
          <w:sz w:val="24"/>
        </w:rPr>
      </w:pPr>
      <w:r>
        <w:rPr>
          <w:sz w:val="24"/>
        </w:rPr>
        <w:t>принимать цель совместной деятельности, планировать организацию совместной работы,</w:t>
      </w:r>
      <w:r>
        <w:rPr>
          <w:spacing w:val="-58"/>
          <w:sz w:val="24"/>
        </w:rPr>
        <w:t xml:space="preserve"> </w:t>
      </w:r>
      <w:r>
        <w:rPr>
          <w:sz w:val="24"/>
        </w:rPr>
        <w:t>распределять виды работ, договариваться, обсуждать проц</w:t>
      </w:r>
      <w:r>
        <w:rPr>
          <w:sz w:val="24"/>
        </w:rPr>
        <w:t>есс и результат работы; обобщать</w:t>
      </w:r>
      <w:r>
        <w:rPr>
          <w:spacing w:val="1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нескольких людей;</w:t>
      </w:r>
    </w:p>
    <w:p w:rsidR="00D82CD3" w:rsidRDefault="00AD6AEC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302" w:firstLine="0"/>
        <w:rPr>
          <w:sz w:val="24"/>
        </w:rPr>
      </w:pPr>
      <w:r>
        <w:rPr>
          <w:sz w:val="24"/>
        </w:rPr>
        <w:t>участвовать в групповых формах работы (обсуждения, обмен мнениями, мозговые штурмы и</w:t>
      </w:r>
      <w:r>
        <w:rPr>
          <w:spacing w:val="-58"/>
          <w:sz w:val="24"/>
        </w:rPr>
        <w:t xml:space="preserve"> </w:t>
      </w:r>
      <w:r>
        <w:rPr>
          <w:sz w:val="24"/>
        </w:rPr>
        <w:t>др.);</w:t>
      </w:r>
    </w:p>
    <w:p w:rsidR="00D82CD3" w:rsidRDefault="00AD6AEC">
      <w:pPr>
        <w:pStyle w:val="a4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координировать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2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-3"/>
          <w:sz w:val="24"/>
        </w:rPr>
        <w:t xml:space="preserve"> </w:t>
      </w:r>
      <w:r>
        <w:rPr>
          <w:sz w:val="24"/>
        </w:rPr>
        <w:t>команды;</w:t>
      </w:r>
    </w:p>
    <w:p w:rsidR="00D82CD3" w:rsidRDefault="00AD6AEC">
      <w:pPr>
        <w:pStyle w:val="a4"/>
        <w:numPr>
          <w:ilvl w:val="1"/>
          <w:numId w:val="2"/>
        </w:numPr>
        <w:tabs>
          <w:tab w:val="left" w:pos="887"/>
        </w:tabs>
        <w:spacing w:before="180" w:line="292" w:lineRule="auto"/>
        <w:ind w:right="984" w:firstLine="0"/>
        <w:rPr>
          <w:sz w:val="24"/>
        </w:rPr>
      </w:pPr>
      <w:r>
        <w:rPr>
          <w:sz w:val="24"/>
        </w:rPr>
        <w:t xml:space="preserve">оценивать качество </w:t>
      </w:r>
      <w:r>
        <w:rPr>
          <w:sz w:val="24"/>
        </w:rPr>
        <w:t>своего вклада в общий продукт по критериям, сформулированным</w:t>
      </w:r>
      <w:r>
        <w:rPr>
          <w:spacing w:val="-58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взаимодействия.</w:t>
      </w:r>
    </w:p>
    <w:p w:rsidR="00D82CD3" w:rsidRDefault="00AD6AEC">
      <w:pPr>
        <w:pStyle w:val="a4"/>
        <w:numPr>
          <w:ilvl w:val="0"/>
          <w:numId w:val="2"/>
        </w:numPr>
        <w:tabs>
          <w:tab w:val="left" w:pos="611"/>
        </w:tabs>
        <w:spacing w:before="107" w:line="292" w:lineRule="auto"/>
        <w:ind w:right="420" w:firstLine="180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b/>
          <w:i/>
          <w:sz w:val="24"/>
        </w:rPr>
        <w:t>регулятивные</w:t>
      </w:r>
      <w:r>
        <w:rPr>
          <w:b/>
          <w:i/>
          <w:spacing w:val="-7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обеспечивают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формирование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смысловых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установок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жизненных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навыков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личности.</w:t>
      </w:r>
    </w:p>
    <w:p w:rsidR="00D82CD3" w:rsidRDefault="00AD6AEC">
      <w:pPr>
        <w:pStyle w:val="1"/>
        <w:spacing w:before="119"/>
        <w:ind w:left="286"/>
      </w:pPr>
      <w:r>
        <w:t>Самоорганизация:</w:t>
      </w:r>
    </w:p>
    <w:p w:rsidR="00D82CD3" w:rsidRDefault="00D82CD3">
      <w:pPr>
        <w:sectPr w:rsidR="00D82CD3">
          <w:pgSz w:w="11900" w:h="16840"/>
          <w:pgMar w:top="500" w:right="560" w:bottom="280" w:left="560" w:header="720" w:footer="720" w:gutter="0"/>
          <w:cols w:space="720"/>
        </w:sectPr>
      </w:pPr>
    </w:p>
    <w:p w:rsidR="00D82CD3" w:rsidRDefault="00AD6AEC">
      <w:pPr>
        <w:pStyle w:val="a3"/>
        <w:spacing w:before="66" w:line="292" w:lineRule="auto"/>
        <w:ind w:right="289" w:firstLine="180"/>
      </w:pPr>
      <w:r>
        <w:lastRenderedPageBreak/>
        <w:t>самостоятельно</w:t>
      </w:r>
      <w:r>
        <w:rPr>
          <w:spacing w:val="-5"/>
        </w:rPr>
        <w:t xml:space="preserve"> </w:t>
      </w:r>
      <w:r>
        <w:t>составлять</w:t>
      </w:r>
      <w:r>
        <w:rPr>
          <w:spacing w:val="-5"/>
        </w:rPr>
        <w:t xml:space="preserve"> </w:t>
      </w:r>
      <w:r>
        <w:t>план,</w:t>
      </w:r>
      <w:r>
        <w:rPr>
          <w:spacing w:val="-4"/>
        </w:rPr>
        <w:t xml:space="preserve"> </w:t>
      </w:r>
      <w:r>
        <w:t>алгоритм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(или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часть),</w:t>
      </w:r>
      <w:r>
        <w:rPr>
          <w:spacing w:val="-4"/>
        </w:rPr>
        <w:t xml:space="preserve"> </w:t>
      </w:r>
      <w:r>
        <w:t>выбирать</w:t>
      </w:r>
      <w:r>
        <w:rPr>
          <w:spacing w:val="-5"/>
        </w:rPr>
        <w:t xml:space="preserve"> </w:t>
      </w:r>
      <w:r>
        <w:t>способ</w:t>
      </w:r>
      <w:r>
        <w:rPr>
          <w:spacing w:val="-57"/>
        </w:rPr>
        <w:t xml:space="preserve"> </w:t>
      </w:r>
      <w:r>
        <w:t>решения с учётом имеющихся ресурсов и собственных возможностей, аргументировать и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-2"/>
        </w:rPr>
        <w:t xml:space="preserve"> </w:t>
      </w:r>
      <w:r>
        <w:t>варианты решений</w:t>
      </w:r>
      <w:r>
        <w:rPr>
          <w:spacing w:val="-1"/>
        </w:rPr>
        <w:t xml:space="preserve"> </w:t>
      </w:r>
      <w:r>
        <w:t>с учётом новой</w:t>
      </w:r>
      <w:r>
        <w:rPr>
          <w:spacing w:val="-1"/>
        </w:rPr>
        <w:t xml:space="preserve"> </w:t>
      </w:r>
      <w:r>
        <w:t>информации.</w:t>
      </w:r>
    </w:p>
    <w:p w:rsidR="00D82CD3" w:rsidRDefault="00AD6AEC">
      <w:pPr>
        <w:pStyle w:val="1"/>
        <w:spacing w:before="118"/>
        <w:ind w:left="286"/>
      </w:pPr>
      <w:r>
        <w:t>Самоконтроль:</w:t>
      </w:r>
    </w:p>
    <w:p w:rsidR="00D82CD3" w:rsidRDefault="00AD6AEC">
      <w:pPr>
        <w:pStyle w:val="a4"/>
        <w:numPr>
          <w:ilvl w:val="0"/>
          <w:numId w:val="1"/>
        </w:numPr>
        <w:tabs>
          <w:tab w:val="left" w:pos="887"/>
        </w:tabs>
        <w:spacing w:before="168" w:line="292" w:lineRule="auto"/>
        <w:ind w:right="1645" w:firstLine="0"/>
        <w:rPr>
          <w:sz w:val="24"/>
        </w:rPr>
      </w:pPr>
      <w:r>
        <w:rPr>
          <w:sz w:val="24"/>
        </w:rPr>
        <w:t>владеть способами самопрове</w:t>
      </w:r>
      <w:r>
        <w:rPr>
          <w:sz w:val="24"/>
        </w:rPr>
        <w:t>рки, самоконтроля процесса и результата решения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D82CD3" w:rsidRDefault="00AD6AEC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254" w:firstLine="0"/>
        <w:rPr>
          <w:sz w:val="24"/>
        </w:rPr>
      </w:pPr>
      <w:r>
        <w:rPr>
          <w:sz w:val="24"/>
        </w:rPr>
        <w:t>предвидеть трудности, которые могут возникнуть при решении задачи, вносить коррективы в</w:t>
      </w:r>
      <w:r>
        <w:rPr>
          <w:spacing w:val="-58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новых</w:t>
      </w:r>
      <w:r>
        <w:rPr>
          <w:spacing w:val="-2"/>
          <w:sz w:val="24"/>
        </w:rPr>
        <w:t xml:space="preserve"> </w:t>
      </w:r>
      <w:r>
        <w:rPr>
          <w:sz w:val="24"/>
        </w:rPr>
        <w:t>обстоятельств,</w:t>
      </w:r>
      <w:r>
        <w:rPr>
          <w:spacing w:val="-2"/>
          <w:sz w:val="24"/>
        </w:rPr>
        <w:t xml:space="preserve"> </w:t>
      </w:r>
      <w:r>
        <w:rPr>
          <w:sz w:val="24"/>
        </w:rPr>
        <w:t>найденных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-2"/>
          <w:sz w:val="24"/>
        </w:rPr>
        <w:t xml:space="preserve"> </w:t>
      </w:r>
      <w:r>
        <w:rPr>
          <w:sz w:val="24"/>
        </w:rPr>
        <w:t>выявленных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трудностей;</w:t>
      </w:r>
    </w:p>
    <w:p w:rsidR="00D82CD3" w:rsidRDefault="00AD6AEC">
      <w:pPr>
        <w:pStyle w:val="a4"/>
        <w:numPr>
          <w:ilvl w:val="0"/>
          <w:numId w:val="1"/>
        </w:numPr>
        <w:tabs>
          <w:tab w:val="left" w:pos="887"/>
        </w:tabs>
        <w:spacing w:line="292" w:lineRule="auto"/>
        <w:ind w:right="317" w:firstLine="0"/>
        <w:rPr>
          <w:sz w:val="24"/>
        </w:rPr>
      </w:pPr>
      <w:r>
        <w:rPr>
          <w:sz w:val="24"/>
        </w:rPr>
        <w:t xml:space="preserve">оценивать </w:t>
      </w:r>
      <w:r>
        <w:rPr>
          <w:sz w:val="24"/>
        </w:rPr>
        <w:t>соответствие результата деятельности поставленной цели и условиям, 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причины достижения или недостижения цели, находить ошибку, давать оценку приобретённому</w:t>
      </w:r>
      <w:r>
        <w:rPr>
          <w:spacing w:val="-57"/>
          <w:sz w:val="24"/>
        </w:rPr>
        <w:t xml:space="preserve"> </w:t>
      </w:r>
      <w:r>
        <w:rPr>
          <w:sz w:val="24"/>
        </w:rPr>
        <w:t>опыту.</w:t>
      </w:r>
    </w:p>
    <w:p w:rsidR="00D82CD3" w:rsidRDefault="00D82CD3">
      <w:pPr>
        <w:pStyle w:val="a3"/>
        <w:spacing w:before="8"/>
        <w:ind w:left="0"/>
        <w:rPr>
          <w:sz w:val="21"/>
        </w:rPr>
      </w:pPr>
    </w:p>
    <w:p w:rsidR="00D82CD3" w:rsidRDefault="00AD6AEC">
      <w:pPr>
        <w:pStyle w:val="1"/>
        <w:spacing w:before="1"/>
        <w:jc w:val="both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D82CD3" w:rsidRDefault="00AD6AEC">
      <w:pPr>
        <w:pStyle w:val="a3"/>
        <w:spacing w:before="156" w:line="292" w:lineRule="auto"/>
        <w:ind w:right="1127" w:firstLine="180"/>
      </w:pPr>
      <w:r>
        <w:t>Освоение учебного курса «Алгебра» 8 класс должно обеспечивать</w:t>
      </w:r>
      <w:r>
        <w:t xml:space="preserve"> достижение следующих</w:t>
      </w:r>
      <w:r>
        <w:rPr>
          <w:spacing w:val="-58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образовательных результатов:</w:t>
      </w:r>
    </w:p>
    <w:p w:rsidR="00D82CD3" w:rsidRDefault="00AD6AEC">
      <w:pPr>
        <w:pStyle w:val="1"/>
        <w:spacing w:before="191"/>
        <w:jc w:val="both"/>
      </w:pPr>
      <w:r>
        <w:t>Числа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вычисления</w:t>
      </w:r>
    </w:p>
    <w:p w:rsidR="00D82CD3" w:rsidRDefault="00AD6AEC">
      <w:pPr>
        <w:pStyle w:val="a3"/>
        <w:spacing w:before="156" w:line="292" w:lineRule="auto"/>
        <w:ind w:right="712" w:firstLine="180"/>
        <w:jc w:val="both"/>
      </w:pPr>
      <w:r>
        <w:t>Использовать начальные представления о множестве действительных чисел для сравнения,</w:t>
      </w:r>
      <w:r>
        <w:rPr>
          <w:spacing w:val="1"/>
        </w:rPr>
        <w:t xml:space="preserve"> </w:t>
      </w:r>
      <w:r>
        <w:t>округления</w:t>
      </w:r>
      <w:r>
        <w:rPr>
          <w:spacing w:val="-5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вычислений;</w:t>
      </w:r>
      <w:r>
        <w:rPr>
          <w:spacing w:val="-5"/>
        </w:rPr>
        <w:t xml:space="preserve"> </w:t>
      </w:r>
      <w:r>
        <w:t>изображать</w:t>
      </w:r>
      <w:r>
        <w:rPr>
          <w:spacing w:val="-4"/>
        </w:rPr>
        <w:t xml:space="preserve"> </w:t>
      </w:r>
      <w:r>
        <w:t>действительные</w:t>
      </w:r>
      <w:r>
        <w:rPr>
          <w:spacing w:val="-3"/>
        </w:rPr>
        <w:t xml:space="preserve"> </w:t>
      </w:r>
      <w:r>
        <w:t>числа</w:t>
      </w:r>
      <w:r>
        <w:rPr>
          <w:spacing w:val="-3"/>
        </w:rPr>
        <w:t xml:space="preserve"> </w:t>
      </w:r>
      <w:r>
        <w:t>точками</w:t>
      </w:r>
      <w:r>
        <w:rPr>
          <w:spacing w:val="-4"/>
        </w:rPr>
        <w:t xml:space="preserve"> </w:t>
      </w:r>
      <w:proofErr w:type="gramStart"/>
      <w:r>
        <w:t>на</w:t>
      </w:r>
      <w:proofErr w:type="gramEnd"/>
      <w:r>
        <w:rPr>
          <w:spacing w:val="-3"/>
        </w:rPr>
        <w:t xml:space="preserve"> </w:t>
      </w:r>
      <w:r>
        <w:t>координатной</w:t>
      </w:r>
      <w:r>
        <w:rPr>
          <w:spacing w:val="-3"/>
        </w:rPr>
        <w:t xml:space="preserve"> </w:t>
      </w:r>
      <w:r>
        <w:t>прямой.</w:t>
      </w:r>
    </w:p>
    <w:p w:rsidR="00D82CD3" w:rsidRDefault="00AD6AEC">
      <w:pPr>
        <w:pStyle w:val="a3"/>
        <w:spacing w:line="292" w:lineRule="auto"/>
        <w:ind w:right="504" w:firstLine="180"/>
        <w:jc w:val="both"/>
      </w:pPr>
      <w:r>
        <w:t>П</w:t>
      </w:r>
      <w:r>
        <w:t>рименять понятие арифметического квадратного корня; находить квадратные корни, используя</w:t>
      </w:r>
      <w:r>
        <w:rPr>
          <w:spacing w:val="-58"/>
        </w:rPr>
        <w:t xml:space="preserve"> </w:t>
      </w:r>
      <w:r>
        <w:t>при необходимости калькулятор; выполнять преобразования выражений, содержащих квадратные</w:t>
      </w:r>
      <w:r>
        <w:rPr>
          <w:spacing w:val="-57"/>
        </w:rPr>
        <w:t xml:space="preserve"> </w:t>
      </w:r>
      <w:r>
        <w:t>корни,</w:t>
      </w:r>
      <w:r>
        <w:rPr>
          <w:spacing w:val="-1"/>
        </w:rPr>
        <w:t xml:space="preserve"> </w:t>
      </w:r>
      <w:r>
        <w:t>используя</w:t>
      </w:r>
      <w:r>
        <w:rPr>
          <w:spacing w:val="-1"/>
        </w:rPr>
        <w:t xml:space="preserve"> </w:t>
      </w:r>
      <w:r>
        <w:t>свойства корней.</w:t>
      </w:r>
    </w:p>
    <w:p w:rsidR="00D82CD3" w:rsidRDefault="00AD6AEC">
      <w:pPr>
        <w:pStyle w:val="a3"/>
        <w:spacing w:line="274" w:lineRule="exact"/>
        <w:ind w:left="286"/>
        <w:jc w:val="both"/>
      </w:pPr>
      <w:r>
        <w:t>Использовать</w:t>
      </w:r>
      <w:r>
        <w:rPr>
          <w:spacing w:val="-4"/>
        </w:rPr>
        <w:t xml:space="preserve"> </w:t>
      </w:r>
      <w:r>
        <w:t>записи</w:t>
      </w:r>
      <w:r>
        <w:rPr>
          <w:spacing w:val="-3"/>
        </w:rPr>
        <w:t xml:space="preserve"> </w:t>
      </w:r>
      <w:r>
        <w:t>больших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малых</w:t>
      </w:r>
      <w:r>
        <w:rPr>
          <w:spacing w:val="-3"/>
        </w:rPr>
        <w:t xml:space="preserve"> </w:t>
      </w:r>
      <w:r>
        <w:t>чисел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десятичных</w:t>
      </w:r>
      <w:r>
        <w:rPr>
          <w:spacing w:val="-3"/>
        </w:rPr>
        <w:t xml:space="preserve"> </w:t>
      </w:r>
      <w:r>
        <w:t>дробей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степеней</w:t>
      </w:r>
      <w:r>
        <w:rPr>
          <w:spacing w:val="-3"/>
        </w:rPr>
        <w:t xml:space="preserve"> </w:t>
      </w:r>
      <w:r>
        <w:t>числа</w:t>
      </w:r>
      <w:r>
        <w:rPr>
          <w:spacing w:val="-3"/>
        </w:rPr>
        <w:t xml:space="preserve"> </w:t>
      </w:r>
      <w:r>
        <w:t>10.</w:t>
      </w:r>
    </w:p>
    <w:p w:rsidR="00D82CD3" w:rsidRDefault="00D82CD3">
      <w:pPr>
        <w:pStyle w:val="a3"/>
        <w:spacing w:before="9"/>
        <w:ind w:left="0"/>
        <w:rPr>
          <w:sz w:val="21"/>
        </w:rPr>
      </w:pPr>
    </w:p>
    <w:p w:rsidR="00D82CD3" w:rsidRDefault="00AD6AEC">
      <w:pPr>
        <w:pStyle w:val="1"/>
      </w:pPr>
      <w:r>
        <w:t>Алгебраические</w:t>
      </w:r>
      <w:r>
        <w:rPr>
          <w:spacing w:val="-8"/>
        </w:rPr>
        <w:t xml:space="preserve"> </w:t>
      </w:r>
      <w:r>
        <w:t>выражения</w:t>
      </w:r>
    </w:p>
    <w:p w:rsidR="00D82CD3" w:rsidRDefault="00AD6AEC">
      <w:pPr>
        <w:pStyle w:val="a3"/>
        <w:spacing w:before="156" w:line="292" w:lineRule="auto"/>
        <w:ind w:firstLine="180"/>
      </w:pPr>
      <w:r>
        <w:t>Применять понятие степени с целым показателем,</w:t>
      </w:r>
      <w:r>
        <w:rPr>
          <w:spacing w:val="1"/>
        </w:rPr>
        <w:t xml:space="preserve"> </w:t>
      </w:r>
      <w:r>
        <w:t>выполнять преобразования выражений,</w:t>
      </w:r>
      <w:r>
        <w:rPr>
          <w:spacing w:val="-58"/>
        </w:rPr>
        <w:t xml:space="preserve"> </w:t>
      </w:r>
      <w:r>
        <w:t>содержащих</w:t>
      </w:r>
      <w:r>
        <w:rPr>
          <w:spacing w:val="-1"/>
        </w:rPr>
        <w:t xml:space="preserve"> </w:t>
      </w:r>
      <w:r>
        <w:t>степени с целым показателем.</w:t>
      </w:r>
    </w:p>
    <w:p w:rsidR="00D82CD3" w:rsidRDefault="00AD6AEC">
      <w:pPr>
        <w:pStyle w:val="a3"/>
        <w:spacing w:line="292" w:lineRule="auto"/>
        <w:ind w:right="429" w:firstLine="180"/>
      </w:pPr>
      <w:r>
        <w:t>Выполнять тождественные преобразования рациональных выражени</w:t>
      </w:r>
      <w:r>
        <w:t>й на основе правил действий</w:t>
      </w:r>
      <w:r>
        <w:rPr>
          <w:spacing w:val="-58"/>
        </w:rPr>
        <w:t xml:space="preserve"> </w:t>
      </w:r>
      <w:r>
        <w:t>над</w:t>
      </w:r>
      <w:r>
        <w:rPr>
          <w:spacing w:val="-2"/>
        </w:rPr>
        <w:t xml:space="preserve"> </w:t>
      </w:r>
      <w:r>
        <w:t>многочленами и алгебраическими дробями.</w:t>
      </w:r>
    </w:p>
    <w:p w:rsidR="00D82CD3" w:rsidRDefault="00AD6AEC">
      <w:pPr>
        <w:pStyle w:val="a3"/>
        <w:spacing w:line="275" w:lineRule="exact"/>
        <w:ind w:left="286"/>
      </w:pPr>
      <w:r>
        <w:t>Раскладывать</w:t>
      </w:r>
      <w:r>
        <w:rPr>
          <w:spacing w:val="-6"/>
        </w:rPr>
        <w:t xml:space="preserve"> </w:t>
      </w:r>
      <w:r>
        <w:t>квадратный</w:t>
      </w:r>
      <w:r>
        <w:rPr>
          <w:spacing w:val="-5"/>
        </w:rPr>
        <w:t xml:space="preserve"> </w:t>
      </w:r>
      <w:r>
        <w:t>трёхчлен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множители.</w:t>
      </w:r>
    </w:p>
    <w:p w:rsidR="00D82CD3" w:rsidRDefault="00AD6AEC">
      <w:pPr>
        <w:pStyle w:val="a3"/>
        <w:spacing w:before="59" w:line="292" w:lineRule="auto"/>
        <w:ind w:right="698" w:firstLine="180"/>
      </w:pPr>
      <w:r>
        <w:t>Применять преобразования выражений для решения различных задач из математики, смежных</w:t>
      </w:r>
      <w:r>
        <w:rPr>
          <w:spacing w:val="-58"/>
        </w:rPr>
        <w:t xml:space="preserve"> </w:t>
      </w:r>
      <w:r>
        <w:t>предметов,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реальной практики.</w:t>
      </w:r>
    </w:p>
    <w:p w:rsidR="00D82CD3" w:rsidRDefault="00AD6AEC">
      <w:pPr>
        <w:pStyle w:val="1"/>
        <w:spacing w:before="191"/>
      </w:pPr>
      <w:r>
        <w:t>Уравнения</w:t>
      </w:r>
      <w:r>
        <w:rPr>
          <w:spacing w:val="-5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неравенства</w:t>
      </w:r>
    </w:p>
    <w:p w:rsidR="00D82CD3" w:rsidRDefault="00AD6AEC">
      <w:pPr>
        <w:pStyle w:val="a3"/>
        <w:spacing w:before="156" w:line="292" w:lineRule="auto"/>
        <w:ind w:right="437" w:firstLine="180"/>
      </w:pPr>
      <w:r>
        <w:t>Решать линейные, квадратные уравнения и рациональные уравнения, сводящиеся к ним, системы</w:t>
      </w:r>
      <w:r>
        <w:rPr>
          <w:spacing w:val="-58"/>
        </w:rPr>
        <w:t xml:space="preserve"> </w:t>
      </w:r>
      <w:r>
        <w:t>двух</w:t>
      </w:r>
      <w:r>
        <w:rPr>
          <w:spacing w:val="-1"/>
        </w:rPr>
        <w:t xml:space="preserve"> </w:t>
      </w:r>
      <w:r>
        <w:t>уравнений с двумя</w:t>
      </w:r>
      <w:r>
        <w:rPr>
          <w:spacing w:val="-1"/>
        </w:rPr>
        <w:t xml:space="preserve"> </w:t>
      </w:r>
      <w:r>
        <w:t>переменными.</w:t>
      </w:r>
    </w:p>
    <w:p w:rsidR="00D82CD3" w:rsidRDefault="00AD6AEC">
      <w:pPr>
        <w:pStyle w:val="a3"/>
        <w:spacing w:line="292" w:lineRule="auto"/>
        <w:ind w:right="453" w:firstLine="180"/>
      </w:pPr>
      <w:r>
        <w:t>Проводить простейшие исследования уравнений и систем уравнений, в том числе с применением</w:t>
      </w:r>
      <w:r>
        <w:rPr>
          <w:spacing w:val="-57"/>
        </w:rPr>
        <w:t xml:space="preserve"> </w:t>
      </w:r>
      <w:r>
        <w:t>графических представлений (у</w:t>
      </w:r>
      <w:r>
        <w:t>станавливать, имеет ли уравнение или система уравнений решения,</w:t>
      </w:r>
      <w:r>
        <w:rPr>
          <w:spacing w:val="1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имеет, то сколько, и пр.).</w:t>
      </w:r>
    </w:p>
    <w:p w:rsidR="00D82CD3" w:rsidRDefault="00AD6AEC">
      <w:pPr>
        <w:pStyle w:val="a3"/>
        <w:spacing w:line="292" w:lineRule="auto"/>
        <w:ind w:right="116" w:firstLine="180"/>
      </w:pPr>
      <w:r>
        <w:t>Переходить от словесной формулировки задачи к её алгебраической модели с помощью составления</w:t>
      </w:r>
      <w:r>
        <w:rPr>
          <w:spacing w:val="-58"/>
        </w:rPr>
        <w:t xml:space="preserve"> </w:t>
      </w:r>
      <w:r>
        <w:t>уравнения</w:t>
      </w:r>
      <w:r>
        <w:rPr>
          <w:spacing w:val="2"/>
        </w:rPr>
        <w:t xml:space="preserve"> </w:t>
      </w:r>
      <w:r>
        <w:t>или</w:t>
      </w:r>
      <w:r>
        <w:rPr>
          <w:spacing w:val="3"/>
        </w:rPr>
        <w:t xml:space="preserve"> </w:t>
      </w:r>
      <w:r>
        <w:t>системы</w:t>
      </w:r>
      <w:r>
        <w:rPr>
          <w:spacing w:val="4"/>
        </w:rPr>
        <w:t xml:space="preserve"> </w:t>
      </w:r>
      <w:r>
        <w:t>уравнений,</w:t>
      </w:r>
      <w:r>
        <w:rPr>
          <w:spacing w:val="3"/>
        </w:rPr>
        <w:t xml:space="preserve"> </w:t>
      </w:r>
      <w:r>
        <w:t>интерпретировать</w:t>
      </w:r>
      <w:r>
        <w:rPr>
          <w:spacing w:val="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соответствии</w:t>
      </w:r>
      <w:r>
        <w:rPr>
          <w:spacing w:val="3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контекстом</w:t>
      </w:r>
      <w:r>
        <w:rPr>
          <w:spacing w:val="3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полученный</w:t>
      </w:r>
      <w:r>
        <w:rPr>
          <w:spacing w:val="-1"/>
        </w:rPr>
        <w:t xml:space="preserve"> </w:t>
      </w:r>
      <w:r>
        <w:t>результат.</w:t>
      </w:r>
    </w:p>
    <w:p w:rsidR="00D82CD3" w:rsidRDefault="00AD6AEC">
      <w:pPr>
        <w:pStyle w:val="a3"/>
        <w:spacing w:line="292" w:lineRule="auto"/>
        <w:ind w:right="149" w:firstLine="180"/>
      </w:pPr>
      <w:r>
        <w:t>Применять свойства числовых неравен</w:t>
      </w:r>
      <w:proofErr w:type="gramStart"/>
      <w:r>
        <w:t>ств дл</w:t>
      </w:r>
      <w:proofErr w:type="gramEnd"/>
      <w:r>
        <w:t>я сравнения, оценки; решать линейные неравенства с</w:t>
      </w:r>
      <w:r>
        <w:rPr>
          <w:spacing w:val="1"/>
        </w:rPr>
        <w:t xml:space="preserve"> </w:t>
      </w:r>
      <w:r>
        <w:t>одной переменной и их системы; давать графическую иллюстрацию множества решений неравенства,</w:t>
      </w:r>
      <w:r>
        <w:rPr>
          <w:spacing w:val="-57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неравенств.</w:t>
      </w:r>
    </w:p>
    <w:p w:rsidR="00D82CD3" w:rsidRDefault="00D82CD3">
      <w:pPr>
        <w:spacing w:line="292" w:lineRule="auto"/>
        <w:sectPr w:rsidR="00D82CD3">
          <w:pgSz w:w="11900" w:h="16840"/>
          <w:pgMar w:top="520" w:right="560" w:bottom="280" w:left="560" w:header="720" w:footer="720" w:gutter="0"/>
          <w:cols w:space="720"/>
        </w:sectPr>
      </w:pPr>
    </w:p>
    <w:p w:rsidR="00D82CD3" w:rsidRDefault="00AD6AEC">
      <w:pPr>
        <w:pStyle w:val="1"/>
        <w:spacing w:before="78"/>
      </w:pPr>
      <w:r>
        <w:lastRenderedPageBreak/>
        <w:t>Функции</w:t>
      </w:r>
    </w:p>
    <w:p w:rsidR="00D82CD3" w:rsidRDefault="00AD6AEC">
      <w:pPr>
        <w:pStyle w:val="a3"/>
        <w:spacing w:before="156" w:line="292" w:lineRule="auto"/>
        <w:ind w:firstLine="180"/>
      </w:pPr>
      <w:r>
        <w:t>Понимать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функциональные</w:t>
      </w:r>
      <w:r>
        <w:rPr>
          <w:spacing w:val="-3"/>
        </w:rPr>
        <w:t xml:space="preserve"> </w:t>
      </w:r>
      <w:r>
        <w:t>понятия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(термины,</w:t>
      </w:r>
      <w:r>
        <w:rPr>
          <w:spacing w:val="-4"/>
        </w:rPr>
        <w:t xml:space="preserve"> </w:t>
      </w:r>
      <w:r>
        <w:t>символические</w:t>
      </w:r>
      <w:r>
        <w:rPr>
          <w:spacing w:val="-4"/>
        </w:rPr>
        <w:t xml:space="preserve"> </w:t>
      </w:r>
      <w:r>
        <w:t>обозначения);</w:t>
      </w:r>
      <w:r>
        <w:rPr>
          <w:spacing w:val="-57"/>
        </w:rPr>
        <w:t xml:space="preserve"> </w:t>
      </w:r>
      <w:r>
        <w:t>определять</w:t>
      </w:r>
      <w:r>
        <w:rPr>
          <w:spacing w:val="-4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функции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значению</w:t>
      </w:r>
      <w:r>
        <w:rPr>
          <w:spacing w:val="-3"/>
        </w:rPr>
        <w:t xml:space="preserve"> </w:t>
      </w:r>
      <w:r>
        <w:t>аргумента;</w:t>
      </w:r>
      <w:r>
        <w:rPr>
          <w:spacing w:val="-4"/>
        </w:rPr>
        <w:t xml:space="preserve"> </w:t>
      </w:r>
      <w:r>
        <w:t>определять</w:t>
      </w:r>
      <w:r>
        <w:rPr>
          <w:spacing w:val="-4"/>
        </w:rPr>
        <w:t xml:space="preserve"> </w:t>
      </w:r>
      <w:r>
        <w:t>свойства</w:t>
      </w:r>
      <w:r>
        <w:rPr>
          <w:spacing w:val="-2"/>
        </w:rPr>
        <w:t xml:space="preserve"> </w:t>
      </w:r>
      <w:r>
        <w:t>функции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графику.</w:t>
      </w:r>
    </w:p>
    <w:p w:rsidR="00D82CD3" w:rsidRDefault="00AD6AEC">
      <w:pPr>
        <w:pStyle w:val="a3"/>
        <w:spacing w:line="292" w:lineRule="auto"/>
        <w:ind w:left="166" w:right="289" w:firstLine="120"/>
      </w:pPr>
      <w:r>
        <w:t>Строить графики элементарных функций вида y = k</w:t>
      </w:r>
      <w:r>
        <w:t>/x , y = x², y=</w:t>
      </w:r>
      <w:r>
        <w:rPr>
          <w:spacing w:val="1"/>
        </w:rPr>
        <w:t xml:space="preserve"> </w:t>
      </w:r>
      <w:proofErr w:type="spellStart"/>
      <w:r>
        <w:t>x</w:t>
      </w:r>
      <w:proofErr w:type="spellEnd"/>
      <w:r>
        <w:t>³,</w:t>
      </w:r>
      <w:r>
        <w:rPr>
          <w:spacing w:val="1"/>
        </w:rPr>
        <w:t xml:space="preserve"> </w:t>
      </w:r>
      <w:proofErr w:type="spellStart"/>
      <w:r>
        <w:t>у=√х</w:t>
      </w:r>
      <w:proofErr w:type="spellEnd"/>
      <w:r>
        <w:t xml:space="preserve">, </w:t>
      </w:r>
      <w:proofErr w:type="spellStart"/>
      <w:r>
        <w:t>y=</w:t>
      </w:r>
      <w:proofErr w:type="spellEnd"/>
      <w:r>
        <w:t xml:space="preserve"> </w:t>
      </w:r>
      <w:proofErr w:type="spellStart"/>
      <w:r>
        <w:t>I</w:t>
      </w:r>
      <w:proofErr w:type="gramStart"/>
      <w:r>
        <w:t>х</w:t>
      </w:r>
      <w:proofErr w:type="gramEnd"/>
      <w:r>
        <w:t>I</w:t>
      </w:r>
      <w:proofErr w:type="spellEnd"/>
      <w:r>
        <w:t>;</w:t>
      </w:r>
      <w:r>
        <w:rPr>
          <w:spacing w:val="1"/>
        </w:rPr>
        <w:t xml:space="preserve"> </w:t>
      </w:r>
      <w:r>
        <w:t>описывать</w:t>
      </w:r>
      <w:r>
        <w:rPr>
          <w:spacing w:val="-58"/>
        </w:rPr>
        <w:t xml:space="preserve"> </w:t>
      </w:r>
      <w:r>
        <w:t>свойства</w:t>
      </w:r>
      <w:r>
        <w:rPr>
          <w:spacing w:val="59"/>
        </w:rPr>
        <w:t xml:space="preserve"> </w:t>
      </w:r>
      <w:r>
        <w:t>числовой  функции по её</w:t>
      </w:r>
      <w:r>
        <w:rPr>
          <w:spacing w:val="-1"/>
        </w:rPr>
        <w:t xml:space="preserve"> </w:t>
      </w:r>
      <w:r>
        <w:t>графику.</w:t>
      </w:r>
    </w:p>
    <w:p w:rsidR="00D82CD3" w:rsidRDefault="00D82CD3">
      <w:pPr>
        <w:spacing w:line="292" w:lineRule="auto"/>
        <w:sectPr w:rsidR="00D82CD3">
          <w:pgSz w:w="11900" w:h="16840"/>
          <w:pgMar w:top="700" w:right="560" w:bottom="280" w:left="560" w:header="720" w:footer="720" w:gutter="0"/>
          <w:cols w:space="720"/>
        </w:sectPr>
      </w:pPr>
    </w:p>
    <w:p w:rsidR="00D82CD3" w:rsidRDefault="004C6543">
      <w:pPr>
        <w:spacing w:before="80"/>
        <w:ind w:left="106"/>
        <w:rPr>
          <w:b/>
          <w:sz w:val="19"/>
        </w:rPr>
      </w:pPr>
      <w:r w:rsidRPr="004C6543"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AD6AEC">
        <w:rPr>
          <w:b/>
          <w:sz w:val="19"/>
        </w:rPr>
        <w:t>ТЕМАТИЧЕСКОЕ</w:t>
      </w:r>
      <w:r w:rsidR="00AD6AEC">
        <w:rPr>
          <w:b/>
          <w:spacing w:val="9"/>
          <w:sz w:val="19"/>
        </w:rPr>
        <w:t xml:space="preserve"> </w:t>
      </w:r>
      <w:r w:rsidR="00AD6AEC">
        <w:rPr>
          <w:b/>
          <w:sz w:val="19"/>
        </w:rPr>
        <w:t>ПЛАНИРОВАНИЕ</w:t>
      </w:r>
    </w:p>
    <w:p w:rsidR="00D82CD3" w:rsidRDefault="00D82CD3">
      <w:pPr>
        <w:pStyle w:val="a3"/>
        <w:ind w:left="0"/>
        <w:rPr>
          <w:b/>
          <w:sz w:val="20"/>
        </w:rPr>
      </w:pPr>
    </w:p>
    <w:p w:rsidR="00D82CD3" w:rsidRDefault="00D82CD3">
      <w:pPr>
        <w:pStyle w:val="a3"/>
        <w:spacing w:before="7" w:after="1"/>
        <w:ind w:left="0"/>
        <w:rPr>
          <w:b/>
          <w:sz w:val="29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3770"/>
        <w:gridCol w:w="528"/>
        <w:gridCol w:w="1104"/>
        <w:gridCol w:w="1140"/>
        <w:gridCol w:w="804"/>
        <w:gridCol w:w="5187"/>
        <w:gridCol w:w="1117"/>
        <w:gridCol w:w="1381"/>
      </w:tblGrid>
      <w:tr w:rsidR="00D82CD3">
        <w:trPr>
          <w:trHeight w:val="333"/>
        </w:trPr>
        <w:tc>
          <w:tcPr>
            <w:tcW w:w="468" w:type="dxa"/>
            <w:vMerge w:val="restart"/>
          </w:tcPr>
          <w:p w:rsidR="00D82CD3" w:rsidRDefault="00AD6AEC">
            <w:pPr>
              <w:pStyle w:val="TableParagraph"/>
              <w:spacing w:before="74" w:line="266" w:lineRule="auto"/>
              <w:ind w:left="76"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>/п</w:t>
            </w:r>
          </w:p>
        </w:tc>
        <w:tc>
          <w:tcPr>
            <w:tcW w:w="3770" w:type="dxa"/>
            <w:vMerge w:val="restart"/>
          </w:tcPr>
          <w:p w:rsidR="00D82CD3" w:rsidRDefault="00AD6AE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D82CD3" w:rsidRDefault="00AD6AE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D82CD3" w:rsidRDefault="00AD6AEC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5187" w:type="dxa"/>
            <w:vMerge w:val="restart"/>
          </w:tcPr>
          <w:p w:rsidR="00D82CD3" w:rsidRDefault="00AD6AEC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117" w:type="dxa"/>
            <w:vMerge w:val="restart"/>
          </w:tcPr>
          <w:p w:rsidR="00D82CD3" w:rsidRDefault="00AD6AEC">
            <w:pPr>
              <w:pStyle w:val="TableParagraph"/>
              <w:spacing w:before="74" w:line="266" w:lineRule="auto"/>
              <w:ind w:left="79" w:right="33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1381" w:type="dxa"/>
            <w:vMerge w:val="restart"/>
          </w:tcPr>
          <w:p w:rsidR="00D82CD3" w:rsidRDefault="00AD6AEC">
            <w:pPr>
              <w:pStyle w:val="TableParagraph"/>
              <w:spacing w:before="74" w:line="266" w:lineRule="auto"/>
              <w:ind w:left="78" w:right="5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D82CD3">
        <w:trPr>
          <w:trHeight w:val="561"/>
        </w:trPr>
        <w:tc>
          <w:tcPr>
            <w:tcW w:w="468" w:type="dxa"/>
            <w:vMerge/>
            <w:tcBorders>
              <w:top w:val="nil"/>
            </w:tcBorders>
          </w:tcPr>
          <w:p w:rsidR="00D82CD3" w:rsidRDefault="00D82CD3">
            <w:pPr>
              <w:rPr>
                <w:sz w:val="2"/>
                <w:szCs w:val="2"/>
              </w:rPr>
            </w:pPr>
          </w:p>
        </w:tc>
        <w:tc>
          <w:tcPr>
            <w:tcW w:w="3770" w:type="dxa"/>
            <w:vMerge/>
            <w:tcBorders>
              <w:top w:val="nil"/>
            </w:tcBorders>
          </w:tcPr>
          <w:p w:rsidR="00D82CD3" w:rsidRDefault="00D82CD3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D82CD3" w:rsidRDefault="00AD6AE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D82CD3" w:rsidRDefault="00AD6AEC">
            <w:pPr>
              <w:pStyle w:val="TableParagraph"/>
              <w:spacing w:before="74" w:line="266" w:lineRule="auto"/>
              <w:ind w:left="77"/>
              <w:rPr>
                <w:b/>
                <w:sz w:val="15"/>
              </w:rPr>
            </w:pPr>
            <w:r>
              <w:rPr>
                <w:b/>
                <w:sz w:val="15"/>
              </w:rPr>
              <w:t>контрольные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D82CD3" w:rsidRDefault="00AD6AEC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D82CD3" w:rsidRDefault="00D82CD3">
            <w:pPr>
              <w:rPr>
                <w:sz w:val="2"/>
                <w:szCs w:val="2"/>
              </w:rPr>
            </w:pPr>
          </w:p>
        </w:tc>
        <w:tc>
          <w:tcPr>
            <w:tcW w:w="5187" w:type="dxa"/>
            <w:vMerge/>
            <w:tcBorders>
              <w:top w:val="nil"/>
            </w:tcBorders>
          </w:tcPr>
          <w:p w:rsidR="00D82CD3" w:rsidRDefault="00D82CD3"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vMerge/>
            <w:tcBorders>
              <w:top w:val="nil"/>
            </w:tcBorders>
          </w:tcPr>
          <w:p w:rsidR="00D82CD3" w:rsidRDefault="00D82CD3">
            <w:pPr>
              <w:rPr>
                <w:sz w:val="2"/>
                <w:szCs w:val="2"/>
              </w:rPr>
            </w:pPr>
          </w:p>
        </w:tc>
        <w:tc>
          <w:tcPr>
            <w:tcW w:w="1381" w:type="dxa"/>
            <w:vMerge/>
            <w:tcBorders>
              <w:top w:val="nil"/>
            </w:tcBorders>
          </w:tcPr>
          <w:p w:rsidR="00D82CD3" w:rsidRDefault="00D82CD3">
            <w:pPr>
              <w:rPr>
                <w:sz w:val="2"/>
                <w:szCs w:val="2"/>
              </w:rPr>
            </w:pPr>
          </w:p>
        </w:tc>
      </w:tr>
      <w:tr w:rsidR="00D82CD3">
        <w:trPr>
          <w:trHeight w:val="333"/>
        </w:trPr>
        <w:tc>
          <w:tcPr>
            <w:tcW w:w="15499" w:type="dxa"/>
            <w:gridSpan w:val="9"/>
          </w:tcPr>
          <w:p w:rsidR="00D82CD3" w:rsidRDefault="00AD6AE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Раздел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1.</w:t>
            </w:r>
            <w:r>
              <w:rPr>
                <w:b/>
                <w:spacing w:val="7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Числа</w:t>
            </w:r>
            <w:r>
              <w:rPr>
                <w:b/>
                <w:color w:val="221E1F"/>
                <w:spacing w:val="15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и</w:t>
            </w:r>
            <w:r>
              <w:rPr>
                <w:b/>
                <w:color w:val="221E1F"/>
                <w:spacing w:val="15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вычисления.</w:t>
            </w:r>
            <w:r>
              <w:rPr>
                <w:b/>
                <w:color w:val="221E1F"/>
                <w:spacing w:val="6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Квадратные</w:t>
            </w:r>
            <w:r>
              <w:rPr>
                <w:b/>
                <w:color w:val="221E1F"/>
                <w:spacing w:val="15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корни</w:t>
            </w:r>
          </w:p>
        </w:tc>
      </w:tr>
      <w:tr w:rsidR="00D82CD3">
        <w:trPr>
          <w:trHeight w:val="717"/>
        </w:trPr>
        <w:tc>
          <w:tcPr>
            <w:tcW w:w="468" w:type="dxa"/>
          </w:tcPr>
          <w:p w:rsidR="00D82CD3" w:rsidRDefault="00AD6AE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3770" w:type="dxa"/>
          </w:tcPr>
          <w:p w:rsidR="00D82CD3" w:rsidRDefault="00AD6AE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Квадратный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корень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из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числа.</w:t>
            </w:r>
          </w:p>
        </w:tc>
        <w:tc>
          <w:tcPr>
            <w:tcW w:w="528" w:type="dxa"/>
          </w:tcPr>
          <w:p w:rsidR="00D82CD3" w:rsidRDefault="00AD6AE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5187" w:type="dxa"/>
          </w:tcPr>
          <w:p w:rsidR="00D82CD3" w:rsidRDefault="00AD6AEC">
            <w:pPr>
              <w:pStyle w:val="TableParagraph"/>
              <w:spacing w:before="74" w:line="266" w:lineRule="auto"/>
              <w:ind w:left="79"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Формулировать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арифметического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корня;</w:t>
            </w:r>
          </w:p>
        </w:tc>
        <w:tc>
          <w:tcPr>
            <w:tcW w:w="1117" w:type="dxa"/>
          </w:tcPr>
          <w:p w:rsidR="00D82CD3" w:rsidRDefault="00AD6AEC">
            <w:pPr>
              <w:pStyle w:val="TableParagraph"/>
              <w:spacing w:before="74" w:line="266" w:lineRule="auto"/>
              <w:ind w:left="79" w:right="4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:rsidR="00D82CD3" w:rsidRDefault="00AD6AEC">
            <w:pPr>
              <w:pStyle w:val="TableParagraph"/>
              <w:spacing w:before="74" w:line="266" w:lineRule="auto"/>
              <w:ind w:left="78" w:right="141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учебник, задания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 фронтальной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D82CD3">
        <w:trPr>
          <w:trHeight w:val="525"/>
        </w:trPr>
        <w:tc>
          <w:tcPr>
            <w:tcW w:w="468" w:type="dxa"/>
          </w:tcPr>
          <w:p w:rsidR="00D82CD3" w:rsidRDefault="00AD6AE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3770" w:type="dxa"/>
          </w:tcPr>
          <w:p w:rsidR="00D82CD3" w:rsidRDefault="00AD6AE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sz w:val="15"/>
              </w:rPr>
              <w:t>Понятие</w:t>
            </w:r>
            <w:r>
              <w:rPr>
                <w:color w:val="221E1F"/>
                <w:spacing w:val="18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об</w:t>
            </w:r>
            <w:r>
              <w:rPr>
                <w:color w:val="221E1F"/>
                <w:spacing w:val="18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иррациональном</w:t>
            </w:r>
            <w:r>
              <w:rPr>
                <w:color w:val="221E1F"/>
                <w:spacing w:val="1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числе.</w:t>
            </w:r>
          </w:p>
        </w:tc>
        <w:tc>
          <w:tcPr>
            <w:tcW w:w="528" w:type="dxa"/>
          </w:tcPr>
          <w:p w:rsidR="00D82CD3" w:rsidRDefault="00AD6AE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5187" w:type="dxa"/>
          </w:tcPr>
          <w:p w:rsidR="00D82CD3" w:rsidRDefault="00AD6AEC">
            <w:pPr>
              <w:pStyle w:val="TableParagraph"/>
              <w:spacing w:before="74" w:line="266" w:lineRule="auto"/>
              <w:ind w:left="79"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операцию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извлечения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необходимости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калькулятор;</w:t>
            </w:r>
          </w:p>
        </w:tc>
        <w:tc>
          <w:tcPr>
            <w:tcW w:w="1117" w:type="dxa"/>
          </w:tcPr>
          <w:p w:rsidR="00D82CD3" w:rsidRDefault="00AD6AEC">
            <w:pPr>
              <w:pStyle w:val="TableParagraph"/>
              <w:spacing w:before="74" w:line="266" w:lineRule="auto"/>
              <w:ind w:left="79" w:right="4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:rsidR="00D82CD3" w:rsidRDefault="00AD6AE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D82CD3">
        <w:trPr>
          <w:trHeight w:val="333"/>
        </w:trPr>
        <w:tc>
          <w:tcPr>
            <w:tcW w:w="468" w:type="dxa"/>
          </w:tcPr>
          <w:p w:rsidR="00D82CD3" w:rsidRDefault="00AD6AE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3770" w:type="dxa"/>
          </w:tcPr>
          <w:p w:rsidR="00D82CD3" w:rsidRDefault="00AD6AE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Десятичные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приближения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иррациональных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чисел.</w:t>
            </w:r>
          </w:p>
        </w:tc>
        <w:tc>
          <w:tcPr>
            <w:tcW w:w="528" w:type="dxa"/>
          </w:tcPr>
          <w:p w:rsidR="00D82CD3" w:rsidRDefault="00AD6AE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5187" w:type="dxa"/>
          </w:tcPr>
          <w:p w:rsidR="00D82CD3" w:rsidRDefault="00AD6AEC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Оценивать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квадратные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десятичными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дробями;</w:t>
            </w:r>
          </w:p>
        </w:tc>
        <w:tc>
          <w:tcPr>
            <w:tcW w:w="1117" w:type="dxa"/>
          </w:tcPr>
          <w:p w:rsidR="00D82CD3" w:rsidRDefault="00AD6AEC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1381" w:type="dxa"/>
          </w:tcPr>
          <w:p w:rsidR="00D82CD3" w:rsidRDefault="00AD6AE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D82CD3">
        <w:trPr>
          <w:trHeight w:val="717"/>
        </w:trPr>
        <w:tc>
          <w:tcPr>
            <w:tcW w:w="468" w:type="dxa"/>
          </w:tcPr>
          <w:p w:rsidR="00D82CD3" w:rsidRDefault="00AD6AE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3770" w:type="dxa"/>
          </w:tcPr>
          <w:p w:rsidR="00D82CD3" w:rsidRDefault="00AD6AE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sz w:val="15"/>
              </w:rPr>
              <w:t>Действительные</w:t>
            </w:r>
            <w:r>
              <w:rPr>
                <w:color w:val="221E1F"/>
                <w:spacing w:val="12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числа.</w:t>
            </w:r>
          </w:p>
        </w:tc>
        <w:tc>
          <w:tcPr>
            <w:tcW w:w="528" w:type="dxa"/>
          </w:tcPr>
          <w:p w:rsidR="00D82CD3" w:rsidRDefault="00AD6AE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5187" w:type="dxa"/>
          </w:tcPr>
          <w:p w:rsidR="00D82CD3" w:rsidRDefault="00AD6AEC">
            <w:pPr>
              <w:pStyle w:val="TableParagraph"/>
              <w:spacing w:before="74" w:line="266" w:lineRule="auto"/>
              <w:ind w:left="79"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упорядочивать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рациональные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иррациональные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записанные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корней;</w:t>
            </w:r>
          </w:p>
        </w:tc>
        <w:tc>
          <w:tcPr>
            <w:tcW w:w="1117" w:type="dxa"/>
          </w:tcPr>
          <w:p w:rsidR="00D82CD3" w:rsidRDefault="00AD6AEC">
            <w:pPr>
              <w:pStyle w:val="TableParagraph"/>
              <w:spacing w:before="74" w:line="266" w:lineRule="auto"/>
              <w:ind w:left="79" w:right="14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D82CD3" w:rsidRDefault="00AD6AEC">
            <w:pPr>
              <w:pStyle w:val="TableParagraph"/>
              <w:spacing w:before="74" w:line="266" w:lineRule="auto"/>
              <w:ind w:left="78" w:right="12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учебник, задания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фронтальной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D82CD3">
        <w:trPr>
          <w:trHeight w:val="909"/>
        </w:trPr>
        <w:tc>
          <w:tcPr>
            <w:tcW w:w="468" w:type="dxa"/>
          </w:tcPr>
          <w:p w:rsidR="00D82CD3" w:rsidRDefault="00AD6AE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1.5.</w:t>
            </w:r>
          </w:p>
        </w:tc>
        <w:tc>
          <w:tcPr>
            <w:tcW w:w="3770" w:type="dxa"/>
          </w:tcPr>
          <w:p w:rsidR="00D82CD3" w:rsidRDefault="00AD6AE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Сравнение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действительных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чисел.</w:t>
            </w:r>
          </w:p>
        </w:tc>
        <w:tc>
          <w:tcPr>
            <w:tcW w:w="528" w:type="dxa"/>
          </w:tcPr>
          <w:p w:rsidR="00D82CD3" w:rsidRDefault="00AD6AE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5187" w:type="dxa"/>
          </w:tcPr>
          <w:p w:rsidR="00D82CD3" w:rsidRDefault="00AD6AEC">
            <w:pPr>
              <w:pStyle w:val="TableParagraph"/>
              <w:spacing w:before="74" w:line="266" w:lineRule="auto"/>
              <w:ind w:left="79"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упорядочивать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рациональные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иррациональные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записанные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корней;</w:t>
            </w:r>
          </w:p>
        </w:tc>
        <w:tc>
          <w:tcPr>
            <w:tcW w:w="1117" w:type="dxa"/>
          </w:tcPr>
          <w:p w:rsidR="00D82CD3" w:rsidRDefault="00AD6AEC">
            <w:pPr>
              <w:pStyle w:val="TableParagraph"/>
              <w:spacing w:before="74" w:line="266" w:lineRule="auto"/>
              <w:ind w:left="79" w:right="14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D82CD3" w:rsidRDefault="00AD6AEC">
            <w:pPr>
              <w:pStyle w:val="TableParagraph"/>
              <w:spacing w:before="74" w:line="266" w:lineRule="auto"/>
              <w:ind w:left="78" w:right="12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учебник, задания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индивидуальной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D82CD3">
        <w:trPr>
          <w:trHeight w:val="909"/>
        </w:trPr>
        <w:tc>
          <w:tcPr>
            <w:tcW w:w="468" w:type="dxa"/>
          </w:tcPr>
          <w:p w:rsidR="00D82CD3" w:rsidRDefault="00AD6AE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1.6.</w:t>
            </w:r>
          </w:p>
        </w:tc>
        <w:tc>
          <w:tcPr>
            <w:tcW w:w="3770" w:type="dxa"/>
          </w:tcPr>
          <w:p w:rsidR="00D82CD3" w:rsidRDefault="00AD6AE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Арифметический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квадратный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корень.</w:t>
            </w:r>
          </w:p>
        </w:tc>
        <w:tc>
          <w:tcPr>
            <w:tcW w:w="528" w:type="dxa"/>
          </w:tcPr>
          <w:p w:rsidR="00D82CD3" w:rsidRDefault="00AD6AE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5187" w:type="dxa"/>
          </w:tcPr>
          <w:p w:rsidR="00D82CD3" w:rsidRDefault="00AD6AEC">
            <w:pPr>
              <w:pStyle w:val="TableParagraph"/>
              <w:spacing w:before="74" w:line="266" w:lineRule="auto"/>
              <w:ind w:left="79"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Формулировать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арифметического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корня;</w:t>
            </w:r>
          </w:p>
        </w:tc>
        <w:tc>
          <w:tcPr>
            <w:tcW w:w="1117" w:type="dxa"/>
          </w:tcPr>
          <w:p w:rsidR="00D82CD3" w:rsidRDefault="00AD6AEC">
            <w:pPr>
              <w:pStyle w:val="TableParagraph"/>
              <w:spacing w:before="74" w:line="266" w:lineRule="auto"/>
              <w:ind w:left="79" w:right="14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D82CD3" w:rsidRDefault="00AD6AEC">
            <w:pPr>
              <w:pStyle w:val="TableParagraph"/>
              <w:spacing w:before="74" w:line="266" w:lineRule="auto"/>
              <w:ind w:left="78" w:right="12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учебник, задания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индивидуальной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D82CD3">
        <w:trPr>
          <w:trHeight w:val="909"/>
        </w:trPr>
        <w:tc>
          <w:tcPr>
            <w:tcW w:w="468" w:type="dxa"/>
          </w:tcPr>
          <w:p w:rsidR="00D82CD3" w:rsidRDefault="00AD6AE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1.7.</w:t>
            </w:r>
          </w:p>
        </w:tc>
        <w:tc>
          <w:tcPr>
            <w:tcW w:w="3770" w:type="dxa"/>
          </w:tcPr>
          <w:p w:rsidR="00D82CD3" w:rsidRDefault="00AD6AE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sz w:val="15"/>
              </w:rPr>
              <w:t>Уравнение</w:t>
            </w:r>
            <w:r>
              <w:rPr>
                <w:color w:val="221E1F"/>
                <w:spacing w:val="11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вида</w:t>
            </w:r>
            <w:r>
              <w:rPr>
                <w:color w:val="221E1F"/>
                <w:spacing w:val="-2"/>
                <w:sz w:val="15"/>
              </w:rPr>
              <w:t xml:space="preserve"> </w:t>
            </w:r>
            <w:r>
              <w:rPr>
                <w:i/>
                <w:color w:val="221E1F"/>
                <w:sz w:val="15"/>
              </w:rPr>
              <w:t>x</w:t>
            </w:r>
            <w:r>
              <w:rPr>
                <w:color w:val="221E1F"/>
                <w:sz w:val="15"/>
              </w:rPr>
              <w:t>2</w:t>
            </w:r>
            <w:r>
              <w:rPr>
                <w:color w:val="221E1F"/>
                <w:spacing w:val="15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=</w:t>
            </w:r>
            <w:r>
              <w:rPr>
                <w:color w:val="221E1F"/>
                <w:spacing w:val="3"/>
                <w:sz w:val="15"/>
              </w:rPr>
              <w:t xml:space="preserve"> </w:t>
            </w:r>
            <w:r>
              <w:rPr>
                <w:i/>
                <w:color w:val="221E1F"/>
                <w:sz w:val="15"/>
              </w:rPr>
              <w:t>a</w:t>
            </w:r>
            <w:r>
              <w:rPr>
                <w:color w:val="221E1F"/>
                <w:sz w:val="15"/>
              </w:rPr>
              <w:t>.</w:t>
            </w:r>
          </w:p>
        </w:tc>
        <w:tc>
          <w:tcPr>
            <w:tcW w:w="528" w:type="dxa"/>
          </w:tcPr>
          <w:p w:rsidR="00D82CD3" w:rsidRDefault="00AD6AE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5187" w:type="dxa"/>
          </w:tcPr>
          <w:p w:rsidR="00D82CD3" w:rsidRDefault="00AD6AEC">
            <w:pPr>
              <w:pStyle w:val="TableParagraph"/>
              <w:spacing w:before="74" w:line="266" w:lineRule="auto"/>
              <w:ind w:left="79" w:right="195"/>
              <w:rPr>
                <w:sz w:val="15"/>
              </w:rPr>
            </w:pPr>
            <w:r>
              <w:rPr>
                <w:w w:val="105"/>
                <w:sz w:val="15"/>
              </w:rPr>
              <w:t>Исследовать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x2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=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a,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приближённые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a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&gt;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0;</w:t>
            </w:r>
          </w:p>
        </w:tc>
        <w:tc>
          <w:tcPr>
            <w:tcW w:w="1117" w:type="dxa"/>
          </w:tcPr>
          <w:p w:rsidR="00D82CD3" w:rsidRDefault="00AD6AEC">
            <w:pPr>
              <w:pStyle w:val="TableParagraph"/>
              <w:spacing w:before="74" w:line="266" w:lineRule="auto"/>
              <w:ind w:left="79" w:right="14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D82CD3" w:rsidRDefault="00AD6AEC">
            <w:pPr>
              <w:pStyle w:val="TableParagraph"/>
              <w:spacing w:before="74" w:line="266" w:lineRule="auto"/>
              <w:ind w:left="78" w:right="53"/>
              <w:rPr>
                <w:sz w:val="15"/>
              </w:rPr>
            </w:pPr>
            <w:r>
              <w:rPr>
                <w:w w:val="105"/>
                <w:sz w:val="15"/>
              </w:rPr>
              <w:t>учебник, задания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 фронтальной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 индивидуальной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D82CD3">
        <w:trPr>
          <w:trHeight w:val="909"/>
        </w:trPr>
        <w:tc>
          <w:tcPr>
            <w:tcW w:w="468" w:type="dxa"/>
          </w:tcPr>
          <w:p w:rsidR="00D82CD3" w:rsidRDefault="00AD6AE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1.8.</w:t>
            </w:r>
          </w:p>
        </w:tc>
        <w:tc>
          <w:tcPr>
            <w:tcW w:w="3770" w:type="dxa"/>
          </w:tcPr>
          <w:p w:rsidR="00D82CD3" w:rsidRDefault="00AD6AE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Свойства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арифметических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квадратных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корней.</w:t>
            </w:r>
          </w:p>
        </w:tc>
        <w:tc>
          <w:tcPr>
            <w:tcW w:w="528" w:type="dxa"/>
          </w:tcPr>
          <w:p w:rsidR="00D82CD3" w:rsidRDefault="00AD6AE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5187" w:type="dxa"/>
          </w:tcPr>
          <w:p w:rsidR="00D82CD3" w:rsidRDefault="00AD6AEC">
            <w:pPr>
              <w:pStyle w:val="TableParagraph"/>
              <w:spacing w:before="74" w:line="266" w:lineRule="auto"/>
              <w:ind w:left="79" w:right="195"/>
              <w:rPr>
                <w:sz w:val="15"/>
              </w:rPr>
            </w:pPr>
            <w:r>
              <w:rPr>
                <w:w w:val="105"/>
                <w:sz w:val="15"/>
              </w:rPr>
              <w:t>Исследовать свойства квадратных корней, проводя числовые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эксперименты с использованием калькулятора (компьютера);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Доказывать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свойства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арифметических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корней;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преобразования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выражений;</w:t>
            </w:r>
          </w:p>
        </w:tc>
        <w:tc>
          <w:tcPr>
            <w:tcW w:w="1117" w:type="dxa"/>
          </w:tcPr>
          <w:p w:rsidR="00D82CD3" w:rsidRDefault="00AD6AEC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Зачет;</w:t>
            </w:r>
          </w:p>
        </w:tc>
        <w:tc>
          <w:tcPr>
            <w:tcW w:w="1381" w:type="dxa"/>
          </w:tcPr>
          <w:p w:rsidR="00D82CD3" w:rsidRDefault="00AD6AEC">
            <w:pPr>
              <w:pStyle w:val="TableParagraph"/>
              <w:spacing w:before="74" w:line="266" w:lineRule="auto"/>
              <w:ind w:left="78" w:right="53"/>
              <w:rPr>
                <w:sz w:val="15"/>
              </w:rPr>
            </w:pPr>
            <w:r>
              <w:rPr>
                <w:w w:val="105"/>
                <w:sz w:val="15"/>
              </w:rPr>
              <w:t>учебник, задания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 фронтальной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 индивидуальной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D82CD3">
        <w:trPr>
          <w:trHeight w:val="717"/>
        </w:trPr>
        <w:tc>
          <w:tcPr>
            <w:tcW w:w="468" w:type="dxa"/>
          </w:tcPr>
          <w:p w:rsidR="00D82CD3" w:rsidRDefault="00AD6AE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1.9.</w:t>
            </w:r>
          </w:p>
        </w:tc>
        <w:tc>
          <w:tcPr>
            <w:tcW w:w="3770" w:type="dxa"/>
          </w:tcPr>
          <w:p w:rsidR="00D82CD3" w:rsidRDefault="00AD6AEC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Преобразование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числовых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выражений,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proofErr w:type="gramStart"/>
            <w:r>
              <w:rPr>
                <w:color w:val="221E1F"/>
                <w:w w:val="105"/>
                <w:sz w:val="15"/>
              </w:rPr>
              <w:t>со</w:t>
            </w:r>
            <w:proofErr w:type="gramEnd"/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держащих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квадратные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корни</w:t>
            </w:r>
          </w:p>
        </w:tc>
        <w:tc>
          <w:tcPr>
            <w:tcW w:w="528" w:type="dxa"/>
          </w:tcPr>
          <w:p w:rsidR="00D82CD3" w:rsidRDefault="00AD6AE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D82CD3" w:rsidRDefault="00AD6AE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5187" w:type="dxa"/>
          </w:tcPr>
          <w:p w:rsidR="00D82CD3" w:rsidRDefault="00AD6AEC">
            <w:pPr>
              <w:pStyle w:val="TableParagraph"/>
              <w:spacing w:before="74" w:line="266" w:lineRule="auto"/>
              <w:ind w:left="79"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преобразования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выражений,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содержащих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корни.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Выражать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переменные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геометрических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физических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формул;</w:t>
            </w:r>
          </w:p>
        </w:tc>
        <w:tc>
          <w:tcPr>
            <w:tcW w:w="1117" w:type="dxa"/>
          </w:tcPr>
          <w:p w:rsidR="00D82CD3" w:rsidRDefault="00AD6AEC">
            <w:pPr>
              <w:pStyle w:val="TableParagraph"/>
              <w:spacing w:before="74" w:line="266" w:lineRule="auto"/>
              <w:ind w:left="79" w:right="1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D82CD3" w:rsidRDefault="00AD6AEC">
            <w:pPr>
              <w:pStyle w:val="TableParagraph"/>
              <w:spacing w:before="74" w:line="266" w:lineRule="auto"/>
              <w:ind w:left="78" w:right="163"/>
              <w:rPr>
                <w:sz w:val="15"/>
              </w:rPr>
            </w:pPr>
            <w:r>
              <w:rPr>
                <w:w w:val="105"/>
                <w:sz w:val="15"/>
              </w:rPr>
              <w:t>задания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индивидуальной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D82CD3">
        <w:trPr>
          <w:trHeight w:val="333"/>
        </w:trPr>
        <w:tc>
          <w:tcPr>
            <w:tcW w:w="4238" w:type="dxa"/>
            <w:gridSpan w:val="2"/>
          </w:tcPr>
          <w:p w:rsidR="00D82CD3" w:rsidRDefault="00AD6AE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D82CD3" w:rsidRDefault="00AD6AE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15</w:t>
            </w:r>
          </w:p>
        </w:tc>
        <w:tc>
          <w:tcPr>
            <w:tcW w:w="11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5187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1117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1381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</w:tr>
      <w:tr w:rsidR="00D82CD3">
        <w:trPr>
          <w:trHeight w:val="333"/>
        </w:trPr>
        <w:tc>
          <w:tcPr>
            <w:tcW w:w="15499" w:type="dxa"/>
            <w:gridSpan w:val="9"/>
          </w:tcPr>
          <w:p w:rsidR="00D82CD3" w:rsidRDefault="00AD6AE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Раздел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2.</w:t>
            </w:r>
            <w:r>
              <w:rPr>
                <w:b/>
                <w:spacing w:val="8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Числа</w:t>
            </w:r>
            <w:r>
              <w:rPr>
                <w:b/>
                <w:color w:val="221E1F"/>
                <w:spacing w:val="15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и</w:t>
            </w:r>
            <w:r>
              <w:rPr>
                <w:b/>
                <w:color w:val="221E1F"/>
                <w:spacing w:val="16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вычисления.</w:t>
            </w:r>
            <w:r>
              <w:rPr>
                <w:b/>
                <w:color w:val="221E1F"/>
                <w:spacing w:val="16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Степень</w:t>
            </w:r>
            <w:r>
              <w:rPr>
                <w:b/>
                <w:color w:val="221E1F"/>
                <w:spacing w:val="-4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с</w:t>
            </w:r>
            <w:r>
              <w:rPr>
                <w:b/>
                <w:color w:val="221E1F"/>
                <w:spacing w:val="16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целым</w:t>
            </w:r>
            <w:r>
              <w:rPr>
                <w:b/>
                <w:color w:val="221E1F"/>
                <w:spacing w:val="16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показателем</w:t>
            </w:r>
          </w:p>
        </w:tc>
      </w:tr>
      <w:tr w:rsidR="00D82CD3">
        <w:trPr>
          <w:trHeight w:val="909"/>
        </w:trPr>
        <w:tc>
          <w:tcPr>
            <w:tcW w:w="468" w:type="dxa"/>
          </w:tcPr>
          <w:p w:rsidR="00D82CD3" w:rsidRDefault="00AD6AE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3770" w:type="dxa"/>
          </w:tcPr>
          <w:p w:rsidR="00D82CD3" w:rsidRDefault="00AD6AE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Степень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целым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показателем.</w:t>
            </w:r>
          </w:p>
        </w:tc>
        <w:tc>
          <w:tcPr>
            <w:tcW w:w="528" w:type="dxa"/>
          </w:tcPr>
          <w:p w:rsidR="00D82CD3" w:rsidRDefault="00AD6AE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5187" w:type="dxa"/>
          </w:tcPr>
          <w:p w:rsidR="00D82CD3" w:rsidRDefault="00AD6AEC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Формулировать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степени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показателем;</w:t>
            </w:r>
          </w:p>
        </w:tc>
        <w:tc>
          <w:tcPr>
            <w:tcW w:w="1117" w:type="dxa"/>
          </w:tcPr>
          <w:p w:rsidR="00D82CD3" w:rsidRDefault="00AD6AEC">
            <w:pPr>
              <w:pStyle w:val="TableParagraph"/>
              <w:spacing w:before="74" w:line="266" w:lineRule="auto"/>
              <w:ind w:left="79" w:right="14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D82CD3" w:rsidRDefault="00AD6AEC">
            <w:pPr>
              <w:pStyle w:val="TableParagraph"/>
              <w:spacing w:before="74" w:line="266" w:lineRule="auto"/>
              <w:ind w:left="78" w:right="53"/>
              <w:rPr>
                <w:sz w:val="15"/>
              </w:rPr>
            </w:pPr>
            <w:r>
              <w:rPr>
                <w:w w:val="105"/>
                <w:sz w:val="15"/>
              </w:rPr>
              <w:t>учебник, задания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 фронтальной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 индивидуальной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</w:tbl>
    <w:p w:rsidR="00D82CD3" w:rsidRDefault="00D82CD3">
      <w:pPr>
        <w:spacing w:line="266" w:lineRule="auto"/>
        <w:rPr>
          <w:sz w:val="15"/>
        </w:rPr>
        <w:sectPr w:rsidR="00D82CD3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3770"/>
        <w:gridCol w:w="528"/>
        <w:gridCol w:w="1104"/>
        <w:gridCol w:w="1140"/>
        <w:gridCol w:w="804"/>
        <w:gridCol w:w="5187"/>
        <w:gridCol w:w="1117"/>
        <w:gridCol w:w="1381"/>
      </w:tblGrid>
      <w:tr w:rsidR="00D82CD3">
        <w:trPr>
          <w:trHeight w:val="525"/>
        </w:trPr>
        <w:tc>
          <w:tcPr>
            <w:tcW w:w="468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2.2.</w:t>
            </w:r>
          </w:p>
        </w:tc>
        <w:tc>
          <w:tcPr>
            <w:tcW w:w="3770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Стандартная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запись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числа.</w:t>
            </w:r>
          </w:p>
        </w:tc>
        <w:tc>
          <w:tcPr>
            <w:tcW w:w="528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5187" w:type="dxa"/>
          </w:tcPr>
          <w:p w:rsidR="00D82CD3" w:rsidRDefault="00AD6AEC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Представлять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больших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малых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стандартном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виде;</w:t>
            </w:r>
          </w:p>
        </w:tc>
        <w:tc>
          <w:tcPr>
            <w:tcW w:w="1117" w:type="dxa"/>
          </w:tcPr>
          <w:p w:rsidR="00D82CD3" w:rsidRDefault="00AD6AEC">
            <w:pPr>
              <w:pStyle w:val="TableParagraph"/>
              <w:spacing w:before="64" w:line="266" w:lineRule="auto"/>
              <w:ind w:left="79" w:right="4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:rsidR="00D82CD3" w:rsidRDefault="00AD6AE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D82CD3">
        <w:trPr>
          <w:trHeight w:val="717"/>
        </w:trPr>
        <w:tc>
          <w:tcPr>
            <w:tcW w:w="468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3770" w:type="dxa"/>
          </w:tcPr>
          <w:p w:rsidR="00D82CD3" w:rsidRDefault="00AD6AEC">
            <w:pPr>
              <w:pStyle w:val="TableParagraph"/>
              <w:spacing w:before="64" w:line="266" w:lineRule="auto"/>
              <w:ind w:left="76" w:right="39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Размеры объектов окружающего мира (от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 xml:space="preserve">элементарных частиц до космических </w:t>
            </w:r>
            <w:r>
              <w:rPr>
                <w:color w:val="221E1F"/>
                <w:w w:val="105"/>
                <w:sz w:val="15"/>
              </w:rPr>
              <w:t>объектов),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длительность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процессов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окружающем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мире.</w:t>
            </w:r>
          </w:p>
        </w:tc>
        <w:tc>
          <w:tcPr>
            <w:tcW w:w="528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5187" w:type="dxa"/>
          </w:tcPr>
          <w:p w:rsidR="00D82CD3" w:rsidRDefault="00AD6AEC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числа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записанные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степени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10;</w:t>
            </w:r>
          </w:p>
        </w:tc>
        <w:tc>
          <w:tcPr>
            <w:tcW w:w="1117" w:type="dxa"/>
          </w:tcPr>
          <w:p w:rsidR="00D82CD3" w:rsidRDefault="00AD6AEC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1381" w:type="dxa"/>
          </w:tcPr>
          <w:p w:rsidR="00D82CD3" w:rsidRDefault="00AD6AE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D82CD3">
        <w:trPr>
          <w:trHeight w:val="717"/>
        </w:trPr>
        <w:tc>
          <w:tcPr>
            <w:tcW w:w="468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3770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Свойства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степени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целым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показателем</w:t>
            </w:r>
          </w:p>
        </w:tc>
        <w:tc>
          <w:tcPr>
            <w:tcW w:w="528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D82CD3" w:rsidRDefault="00AD6AE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5187" w:type="dxa"/>
          </w:tcPr>
          <w:p w:rsidR="00D82CD3" w:rsidRDefault="00AD6AEC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свойства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степени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преобразования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содержащих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степени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целым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показателем;</w:t>
            </w:r>
          </w:p>
        </w:tc>
        <w:tc>
          <w:tcPr>
            <w:tcW w:w="1117" w:type="dxa"/>
          </w:tcPr>
          <w:p w:rsidR="00D82CD3" w:rsidRDefault="00AD6AEC">
            <w:pPr>
              <w:pStyle w:val="TableParagraph"/>
              <w:spacing w:before="64" w:line="266" w:lineRule="auto"/>
              <w:ind w:left="79" w:right="1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D82CD3" w:rsidRDefault="00AD6AEC">
            <w:pPr>
              <w:pStyle w:val="TableParagraph"/>
              <w:spacing w:before="64" w:line="266" w:lineRule="auto"/>
              <w:ind w:left="78" w:right="163"/>
              <w:rPr>
                <w:sz w:val="15"/>
              </w:rPr>
            </w:pPr>
            <w:r>
              <w:rPr>
                <w:w w:val="105"/>
                <w:sz w:val="15"/>
              </w:rPr>
              <w:t>задания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индивидуальной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D82CD3">
        <w:trPr>
          <w:trHeight w:val="333"/>
        </w:trPr>
        <w:tc>
          <w:tcPr>
            <w:tcW w:w="4238" w:type="dxa"/>
            <w:gridSpan w:val="2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5187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1117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1381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</w:tr>
      <w:tr w:rsidR="00D82CD3">
        <w:trPr>
          <w:trHeight w:val="333"/>
        </w:trPr>
        <w:tc>
          <w:tcPr>
            <w:tcW w:w="15499" w:type="dxa"/>
            <w:gridSpan w:val="9"/>
          </w:tcPr>
          <w:p w:rsidR="00D82CD3" w:rsidRDefault="00AD6AEC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Раздел</w:t>
            </w:r>
            <w:r>
              <w:rPr>
                <w:b/>
                <w:spacing w:val="20"/>
                <w:sz w:val="15"/>
              </w:rPr>
              <w:t xml:space="preserve"> </w:t>
            </w:r>
            <w:r>
              <w:rPr>
                <w:b/>
                <w:sz w:val="15"/>
              </w:rPr>
              <w:t>3.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Алгебраические</w:t>
            </w:r>
            <w:r>
              <w:rPr>
                <w:b/>
                <w:color w:val="221E1F"/>
                <w:spacing w:val="21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выражения.</w:t>
            </w:r>
            <w:r>
              <w:rPr>
                <w:b/>
                <w:color w:val="221E1F"/>
                <w:spacing w:val="31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Квадратный</w:t>
            </w:r>
            <w:r>
              <w:rPr>
                <w:b/>
                <w:color w:val="221E1F"/>
                <w:spacing w:val="21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трёхчлен</w:t>
            </w:r>
          </w:p>
        </w:tc>
      </w:tr>
      <w:tr w:rsidR="00D82CD3">
        <w:trPr>
          <w:trHeight w:val="717"/>
        </w:trPr>
        <w:tc>
          <w:tcPr>
            <w:tcW w:w="468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3770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Квадратный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трёхчлен.</w:t>
            </w:r>
          </w:p>
        </w:tc>
        <w:tc>
          <w:tcPr>
            <w:tcW w:w="528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5187" w:type="dxa"/>
          </w:tcPr>
          <w:p w:rsidR="00D82CD3" w:rsidRDefault="00AD6AEC">
            <w:pPr>
              <w:pStyle w:val="TableParagraph"/>
              <w:spacing w:before="64" w:line="266" w:lineRule="auto"/>
              <w:ind w:left="79" w:right="53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Распознавать квадратный трёхчлен, устанавливать </w:t>
            </w:r>
            <w:r>
              <w:rPr>
                <w:w w:val="105"/>
                <w:sz w:val="15"/>
              </w:rPr>
              <w:t>возможность его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разложения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множители;</w:t>
            </w:r>
          </w:p>
        </w:tc>
        <w:tc>
          <w:tcPr>
            <w:tcW w:w="1117" w:type="dxa"/>
          </w:tcPr>
          <w:p w:rsidR="00D82CD3" w:rsidRDefault="00AD6AEC">
            <w:pPr>
              <w:pStyle w:val="TableParagraph"/>
              <w:spacing w:before="64" w:line="266" w:lineRule="auto"/>
              <w:ind w:left="79" w:right="14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D82CD3" w:rsidRDefault="00AD6AEC">
            <w:pPr>
              <w:pStyle w:val="TableParagraph"/>
              <w:spacing w:before="64" w:line="266" w:lineRule="auto"/>
              <w:ind w:left="78" w:right="141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учебник, задания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 фронтальной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D82CD3">
        <w:trPr>
          <w:trHeight w:val="717"/>
        </w:trPr>
        <w:tc>
          <w:tcPr>
            <w:tcW w:w="468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3770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Разложение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квадратного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трёхчлена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множители</w:t>
            </w:r>
          </w:p>
        </w:tc>
        <w:tc>
          <w:tcPr>
            <w:tcW w:w="528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5187" w:type="dxa"/>
          </w:tcPr>
          <w:p w:rsidR="00D82CD3" w:rsidRDefault="00AD6AEC">
            <w:pPr>
              <w:pStyle w:val="TableParagraph"/>
              <w:spacing w:before="64" w:line="266" w:lineRule="auto"/>
              <w:ind w:left="79"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Раскладывать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множители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квадратный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трёхчлен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неотрицательным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дискриминантом;</w:t>
            </w:r>
          </w:p>
        </w:tc>
        <w:tc>
          <w:tcPr>
            <w:tcW w:w="1117" w:type="dxa"/>
          </w:tcPr>
          <w:p w:rsidR="00D82CD3" w:rsidRDefault="00AD6AEC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Зачет;</w:t>
            </w:r>
          </w:p>
        </w:tc>
        <w:tc>
          <w:tcPr>
            <w:tcW w:w="1381" w:type="dxa"/>
          </w:tcPr>
          <w:p w:rsidR="00D82CD3" w:rsidRDefault="00AD6AEC">
            <w:pPr>
              <w:pStyle w:val="TableParagraph"/>
              <w:spacing w:before="64" w:line="266" w:lineRule="auto"/>
              <w:ind w:left="78" w:right="163"/>
              <w:rPr>
                <w:sz w:val="15"/>
              </w:rPr>
            </w:pPr>
            <w:r>
              <w:rPr>
                <w:w w:val="105"/>
                <w:sz w:val="15"/>
              </w:rPr>
              <w:t>задания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индивидуальной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D82CD3">
        <w:trPr>
          <w:trHeight w:val="333"/>
        </w:trPr>
        <w:tc>
          <w:tcPr>
            <w:tcW w:w="4238" w:type="dxa"/>
            <w:gridSpan w:val="2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5187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1117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1381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</w:tr>
      <w:tr w:rsidR="00D82CD3">
        <w:trPr>
          <w:trHeight w:val="333"/>
        </w:trPr>
        <w:tc>
          <w:tcPr>
            <w:tcW w:w="15499" w:type="dxa"/>
            <w:gridSpan w:val="9"/>
          </w:tcPr>
          <w:p w:rsidR="00D82CD3" w:rsidRDefault="00AD6AEC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Раздел</w:t>
            </w:r>
            <w:r>
              <w:rPr>
                <w:b/>
                <w:spacing w:val="21"/>
                <w:sz w:val="15"/>
              </w:rPr>
              <w:t xml:space="preserve"> </w:t>
            </w:r>
            <w:r>
              <w:rPr>
                <w:b/>
                <w:sz w:val="15"/>
              </w:rPr>
              <w:t>4</w:t>
            </w:r>
            <w:r>
              <w:rPr>
                <w:sz w:val="15"/>
              </w:rPr>
              <w:t>.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Алгебраические</w:t>
            </w:r>
            <w:r>
              <w:rPr>
                <w:b/>
                <w:color w:val="221E1F"/>
                <w:spacing w:val="22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выражения.</w:t>
            </w:r>
            <w:r>
              <w:rPr>
                <w:b/>
                <w:color w:val="221E1F"/>
                <w:spacing w:val="21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Алгебраическая</w:t>
            </w:r>
            <w:r>
              <w:rPr>
                <w:b/>
                <w:color w:val="221E1F"/>
                <w:spacing w:val="22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дробь</w:t>
            </w:r>
          </w:p>
        </w:tc>
      </w:tr>
      <w:tr w:rsidR="00D82CD3">
        <w:trPr>
          <w:trHeight w:val="717"/>
        </w:trPr>
        <w:tc>
          <w:tcPr>
            <w:tcW w:w="468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3770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Алгебраическая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дробь.</w:t>
            </w:r>
          </w:p>
        </w:tc>
        <w:tc>
          <w:tcPr>
            <w:tcW w:w="528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5187" w:type="dxa"/>
          </w:tcPr>
          <w:p w:rsidR="00D82CD3" w:rsidRDefault="00AD6AEC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Записывать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алгебраические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выражения;</w:t>
            </w:r>
          </w:p>
        </w:tc>
        <w:tc>
          <w:tcPr>
            <w:tcW w:w="1117" w:type="dxa"/>
          </w:tcPr>
          <w:p w:rsidR="00D82CD3" w:rsidRDefault="00AD6AEC">
            <w:pPr>
              <w:pStyle w:val="TableParagraph"/>
              <w:spacing w:before="64" w:line="266" w:lineRule="auto"/>
              <w:ind w:left="79" w:right="4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:rsidR="00D82CD3" w:rsidRDefault="00AD6AEC">
            <w:pPr>
              <w:pStyle w:val="TableParagraph"/>
              <w:spacing w:before="64" w:line="266" w:lineRule="auto"/>
              <w:ind w:left="78" w:right="141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учебник, задания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 фронтальной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D82CD3">
        <w:trPr>
          <w:trHeight w:val="717"/>
        </w:trPr>
        <w:tc>
          <w:tcPr>
            <w:tcW w:w="468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3770" w:type="dxa"/>
          </w:tcPr>
          <w:p w:rsidR="00D82CD3" w:rsidRDefault="00AD6AEC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Допустимые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значения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переменных,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входящих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алгебраические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выражения.</w:t>
            </w:r>
          </w:p>
        </w:tc>
        <w:tc>
          <w:tcPr>
            <w:tcW w:w="528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5187" w:type="dxa"/>
          </w:tcPr>
          <w:p w:rsidR="00D82CD3" w:rsidRDefault="00AD6AEC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Находить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область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рационального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выражения;</w:t>
            </w:r>
          </w:p>
        </w:tc>
        <w:tc>
          <w:tcPr>
            <w:tcW w:w="1117" w:type="dxa"/>
          </w:tcPr>
          <w:p w:rsidR="00D82CD3" w:rsidRDefault="00AD6AEC">
            <w:pPr>
              <w:pStyle w:val="TableParagraph"/>
              <w:spacing w:before="64" w:line="266" w:lineRule="auto"/>
              <w:ind w:left="79" w:right="4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:rsidR="00D82CD3" w:rsidRDefault="00AD6AEC">
            <w:pPr>
              <w:pStyle w:val="TableParagraph"/>
              <w:spacing w:before="64" w:line="266" w:lineRule="auto"/>
              <w:ind w:left="78" w:right="398"/>
              <w:rPr>
                <w:sz w:val="15"/>
              </w:rPr>
            </w:pPr>
            <w:r>
              <w:rPr>
                <w:w w:val="105"/>
                <w:sz w:val="15"/>
              </w:rPr>
              <w:t>задания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фронтальной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D82CD3">
        <w:trPr>
          <w:trHeight w:val="717"/>
        </w:trPr>
        <w:tc>
          <w:tcPr>
            <w:tcW w:w="468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3770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Основное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свойство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алгебраической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дроби.</w:t>
            </w:r>
          </w:p>
        </w:tc>
        <w:tc>
          <w:tcPr>
            <w:tcW w:w="528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5187" w:type="dxa"/>
          </w:tcPr>
          <w:p w:rsidR="00D82CD3" w:rsidRDefault="00AD6AEC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Формулировать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алгебраической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преобразования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дробей;</w:t>
            </w:r>
          </w:p>
        </w:tc>
        <w:tc>
          <w:tcPr>
            <w:tcW w:w="1117" w:type="dxa"/>
          </w:tcPr>
          <w:p w:rsidR="00D82CD3" w:rsidRDefault="00AD6AEC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1381" w:type="dxa"/>
          </w:tcPr>
          <w:p w:rsidR="00D82CD3" w:rsidRDefault="00AD6AEC">
            <w:pPr>
              <w:pStyle w:val="TableParagraph"/>
              <w:spacing w:before="64" w:line="266" w:lineRule="auto"/>
              <w:ind w:left="78" w:right="141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учебник, задания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 фронтальной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D82CD3">
        <w:trPr>
          <w:trHeight w:val="909"/>
        </w:trPr>
        <w:tc>
          <w:tcPr>
            <w:tcW w:w="468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3770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Сокращение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дробей.</w:t>
            </w:r>
          </w:p>
        </w:tc>
        <w:tc>
          <w:tcPr>
            <w:tcW w:w="528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5187" w:type="dxa"/>
          </w:tcPr>
          <w:p w:rsidR="00D82CD3" w:rsidRDefault="00AD6AEC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Формулировать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алгебраической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преобразования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дробей;</w:t>
            </w:r>
          </w:p>
        </w:tc>
        <w:tc>
          <w:tcPr>
            <w:tcW w:w="1117" w:type="dxa"/>
          </w:tcPr>
          <w:p w:rsidR="00D82CD3" w:rsidRDefault="00AD6AEC">
            <w:pPr>
              <w:pStyle w:val="TableParagraph"/>
              <w:spacing w:before="64" w:line="266" w:lineRule="auto"/>
              <w:ind w:left="79" w:right="14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D82CD3" w:rsidRDefault="00AD6AEC">
            <w:pPr>
              <w:pStyle w:val="TableParagraph"/>
              <w:spacing w:before="64" w:line="266" w:lineRule="auto"/>
              <w:ind w:left="78" w:right="12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учебник, задания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индивидуальной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D82CD3">
        <w:trPr>
          <w:trHeight w:val="2062"/>
        </w:trPr>
        <w:tc>
          <w:tcPr>
            <w:tcW w:w="468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4.5.</w:t>
            </w:r>
          </w:p>
        </w:tc>
        <w:tc>
          <w:tcPr>
            <w:tcW w:w="3770" w:type="dxa"/>
          </w:tcPr>
          <w:p w:rsidR="00D82CD3" w:rsidRDefault="00AD6AEC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Сложение,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вычитание,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умножение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деление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алгебраических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дробей.</w:t>
            </w:r>
          </w:p>
        </w:tc>
        <w:tc>
          <w:tcPr>
            <w:tcW w:w="528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5187" w:type="dxa"/>
          </w:tcPr>
          <w:p w:rsidR="00D82CD3" w:rsidRDefault="00AD6AEC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действия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алгебраическими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дробями;</w:t>
            </w:r>
          </w:p>
        </w:tc>
        <w:tc>
          <w:tcPr>
            <w:tcW w:w="1117" w:type="dxa"/>
          </w:tcPr>
          <w:p w:rsidR="00D82CD3" w:rsidRDefault="00AD6AEC">
            <w:pPr>
              <w:pStyle w:val="TableParagraph"/>
              <w:spacing w:before="64" w:line="266" w:lineRule="auto"/>
              <w:ind w:left="79" w:right="14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D82CD3" w:rsidRDefault="00AD6AEC">
            <w:pPr>
              <w:pStyle w:val="TableParagraph"/>
              <w:spacing w:before="64" w:line="266" w:lineRule="auto"/>
              <w:ind w:left="78" w:right="53"/>
              <w:rPr>
                <w:sz w:val="15"/>
              </w:rPr>
            </w:pPr>
            <w:r>
              <w:rPr>
                <w:w w:val="105"/>
                <w:sz w:val="15"/>
              </w:rPr>
              <w:t>учебник, задания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 фронтальной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 индивидуальной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</w:tbl>
    <w:p w:rsidR="00D82CD3" w:rsidRDefault="00D82CD3">
      <w:pPr>
        <w:spacing w:line="266" w:lineRule="auto"/>
        <w:rPr>
          <w:sz w:val="15"/>
        </w:rPr>
        <w:sectPr w:rsidR="00D82CD3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3770"/>
        <w:gridCol w:w="528"/>
        <w:gridCol w:w="1104"/>
        <w:gridCol w:w="1140"/>
        <w:gridCol w:w="804"/>
        <w:gridCol w:w="5187"/>
        <w:gridCol w:w="1117"/>
        <w:gridCol w:w="1381"/>
      </w:tblGrid>
      <w:tr w:rsidR="00D82CD3">
        <w:trPr>
          <w:trHeight w:val="717"/>
        </w:trPr>
        <w:tc>
          <w:tcPr>
            <w:tcW w:w="468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4.6.</w:t>
            </w:r>
          </w:p>
        </w:tc>
        <w:tc>
          <w:tcPr>
            <w:tcW w:w="3770" w:type="dxa"/>
          </w:tcPr>
          <w:p w:rsidR="00D82CD3" w:rsidRDefault="00AD6AEC">
            <w:pPr>
              <w:pStyle w:val="TableParagraph"/>
              <w:spacing w:before="64" w:line="266" w:lineRule="auto"/>
              <w:ind w:left="76" w:right="882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Преобразование выражений, содержащих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алгебраические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дроби.</w:t>
            </w:r>
          </w:p>
        </w:tc>
        <w:tc>
          <w:tcPr>
            <w:tcW w:w="528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D82CD3" w:rsidRDefault="00AD6AE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5187" w:type="dxa"/>
          </w:tcPr>
          <w:p w:rsidR="00D82CD3" w:rsidRDefault="00AD6AEC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преобразования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</w:tc>
        <w:tc>
          <w:tcPr>
            <w:tcW w:w="1117" w:type="dxa"/>
          </w:tcPr>
          <w:p w:rsidR="00D82CD3" w:rsidRDefault="00AD6AEC">
            <w:pPr>
              <w:pStyle w:val="TableParagraph"/>
              <w:spacing w:before="64" w:line="266" w:lineRule="auto"/>
              <w:ind w:left="79" w:right="1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D82CD3" w:rsidRDefault="00AD6AEC">
            <w:pPr>
              <w:pStyle w:val="TableParagraph"/>
              <w:spacing w:before="64" w:line="266" w:lineRule="auto"/>
              <w:ind w:left="78" w:right="163"/>
              <w:rPr>
                <w:sz w:val="15"/>
              </w:rPr>
            </w:pPr>
            <w:r>
              <w:rPr>
                <w:w w:val="105"/>
                <w:sz w:val="15"/>
              </w:rPr>
              <w:t>задания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индивидуальной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работы,</w:t>
            </w:r>
          </w:p>
        </w:tc>
      </w:tr>
      <w:tr w:rsidR="00D82CD3">
        <w:trPr>
          <w:trHeight w:val="333"/>
        </w:trPr>
        <w:tc>
          <w:tcPr>
            <w:tcW w:w="4238" w:type="dxa"/>
            <w:gridSpan w:val="2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15</w:t>
            </w:r>
          </w:p>
        </w:tc>
        <w:tc>
          <w:tcPr>
            <w:tcW w:w="11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5187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1117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1381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</w:tr>
      <w:tr w:rsidR="00D82CD3">
        <w:trPr>
          <w:trHeight w:val="333"/>
        </w:trPr>
        <w:tc>
          <w:tcPr>
            <w:tcW w:w="15499" w:type="dxa"/>
            <w:gridSpan w:val="9"/>
          </w:tcPr>
          <w:p w:rsidR="00D82CD3" w:rsidRDefault="00AD6AEC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Раздел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5.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Уравнения</w:t>
            </w:r>
            <w:r>
              <w:rPr>
                <w:b/>
                <w:color w:val="221E1F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и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неравенства.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Квадратные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уравнения</w:t>
            </w:r>
          </w:p>
        </w:tc>
      </w:tr>
      <w:tr w:rsidR="00D82CD3">
        <w:trPr>
          <w:trHeight w:val="717"/>
        </w:trPr>
        <w:tc>
          <w:tcPr>
            <w:tcW w:w="468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3770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Квадратное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уравнение.</w:t>
            </w:r>
          </w:p>
        </w:tc>
        <w:tc>
          <w:tcPr>
            <w:tcW w:w="528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5187" w:type="dxa"/>
          </w:tcPr>
          <w:p w:rsidR="00D82CD3" w:rsidRDefault="00AD6AEC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квадратные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уравнения;</w:t>
            </w:r>
          </w:p>
        </w:tc>
        <w:tc>
          <w:tcPr>
            <w:tcW w:w="1117" w:type="dxa"/>
          </w:tcPr>
          <w:p w:rsidR="00D82CD3" w:rsidRDefault="00AD6AEC">
            <w:pPr>
              <w:pStyle w:val="TableParagraph"/>
              <w:spacing w:before="64" w:line="266" w:lineRule="auto"/>
              <w:ind w:left="79" w:right="4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:rsidR="00D82CD3" w:rsidRDefault="00AD6AEC">
            <w:pPr>
              <w:pStyle w:val="TableParagraph"/>
              <w:spacing w:before="64" w:line="266" w:lineRule="auto"/>
              <w:ind w:left="78" w:right="141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учебник, задания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 фронтальной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D82CD3">
        <w:trPr>
          <w:trHeight w:val="909"/>
        </w:trPr>
        <w:tc>
          <w:tcPr>
            <w:tcW w:w="468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5.2.</w:t>
            </w:r>
          </w:p>
        </w:tc>
        <w:tc>
          <w:tcPr>
            <w:tcW w:w="3770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Неполное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квадратное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уравнение.</w:t>
            </w:r>
          </w:p>
        </w:tc>
        <w:tc>
          <w:tcPr>
            <w:tcW w:w="528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5187" w:type="dxa"/>
          </w:tcPr>
          <w:p w:rsidR="00D82CD3" w:rsidRDefault="00AD6AEC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простейшие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исследования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уравнений;</w:t>
            </w:r>
          </w:p>
        </w:tc>
        <w:tc>
          <w:tcPr>
            <w:tcW w:w="1117" w:type="dxa"/>
          </w:tcPr>
          <w:p w:rsidR="00D82CD3" w:rsidRDefault="00AD6AEC">
            <w:pPr>
              <w:pStyle w:val="TableParagraph"/>
              <w:spacing w:before="64" w:line="266" w:lineRule="auto"/>
              <w:ind w:left="79" w:right="14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D82CD3" w:rsidRDefault="00AD6AEC">
            <w:pPr>
              <w:pStyle w:val="TableParagraph"/>
              <w:spacing w:before="64" w:line="266" w:lineRule="auto"/>
              <w:ind w:left="78" w:right="53"/>
              <w:rPr>
                <w:sz w:val="15"/>
              </w:rPr>
            </w:pPr>
            <w:r>
              <w:rPr>
                <w:w w:val="105"/>
                <w:sz w:val="15"/>
              </w:rPr>
              <w:t>учебник, задания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 фронтальной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 индивидуальной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D82CD3">
        <w:trPr>
          <w:trHeight w:val="717"/>
        </w:trPr>
        <w:tc>
          <w:tcPr>
            <w:tcW w:w="468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5.3.</w:t>
            </w:r>
          </w:p>
        </w:tc>
        <w:tc>
          <w:tcPr>
            <w:tcW w:w="3770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Формула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корней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уравнения.</w:t>
            </w:r>
          </w:p>
        </w:tc>
        <w:tc>
          <w:tcPr>
            <w:tcW w:w="528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D82CD3" w:rsidRDefault="00AD6AE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5187" w:type="dxa"/>
          </w:tcPr>
          <w:p w:rsidR="00D82CD3" w:rsidRDefault="00AD6AEC">
            <w:pPr>
              <w:pStyle w:val="TableParagraph"/>
              <w:spacing w:before="64" w:line="266" w:lineRule="auto"/>
              <w:ind w:left="79"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Записывать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формулу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корней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квадратного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уравнения;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квадратные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неполные;</w:t>
            </w:r>
          </w:p>
        </w:tc>
        <w:tc>
          <w:tcPr>
            <w:tcW w:w="1117" w:type="dxa"/>
          </w:tcPr>
          <w:p w:rsidR="00D82CD3" w:rsidRDefault="00AD6AEC">
            <w:pPr>
              <w:pStyle w:val="TableParagraph"/>
              <w:spacing w:before="64" w:line="266" w:lineRule="auto"/>
              <w:ind w:left="79" w:right="1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D82CD3" w:rsidRDefault="00AD6AEC">
            <w:pPr>
              <w:pStyle w:val="TableParagraph"/>
              <w:spacing w:before="64" w:line="266" w:lineRule="auto"/>
              <w:ind w:left="78" w:right="163"/>
              <w:rPr>
                <w:sz w:val="15"/>
              </w:rPr>
            </w:pPr>
            <w:r>
              <w:rPr>
                <w:w w:val="105"/>
                <w:sz w:val="15"/>
              </w:rPr>
              <w:t>задания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индивидуальной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D82CD3">
        <w:trPr>
          <w:trHeight w:val="717"/>
        </w:trPr>
        <w:tc>
          <w:tcPr>
            <w:tcW w:w="468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5.4.</w:t>
            </w:r>
          </w:p>
        </w:tc>
        <w:tc>
          <w:tcPr>
            <w:tcW w:w="3770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Теорема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Виета.</w:t>
            </w:r>
          </w:p>
        </w:tc>
        <w:tc>
          <w:tcPr>
            <w:tcW w:w="528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5187" w:type="dxa"/>
          </w:tcPr>
          <w:p w:rsidR="00D82CD3" w:rsidRDefault="00AD6AEC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Формулировать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теорему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Виета,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также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обратную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теорему,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теорем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</w:tc>
        <w:tc>
          <w:tcPr>
            <w:tcW w:w="1117" w:type="dxa"/>
          </w:tcPr>
          <w:p w:rsidR="00D82CD3" w:rsidRDefault="00AD6AEC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381" w:type="dxa"/>
          </w:tcPr>
          <w:p w:rsidR="00D82CD3" w:rsidRDefault="00AD6AEC">
            <w:pPr>
              <w:pStyle w:val="TableParagraph"/>
              <w:spacing w:before="64" w:line="266" w:lineRule="auto"/>
              <w:ind w:left="78" w:right="398"/>
              <w:rPr>
                <w:sz w:val="15"/>
              </w:rPr>
            </w:pPr>
            <w:r>
              <w:rPr>
                <w:w w:val="105"/>
                <w:sz w:val="15"/>
              </w:rPr>
              <w:t>задания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фронтальной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D82CD3">
        <w:trPr>
          <w:trHeight w:val="909"/>
        </w:trPr>
        <w:tc>
          <w:tcPr>
            <w:tcW w:w="468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5.5.</w:t>
            </w:r>
          </w:p>
        </w:tc>
        <w:tc>
          <w:tcPr>
            <w:tcW w:w="3770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уравнений,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сводящихся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квадратным</w:t>
            </w:r>
            <w:proofErr w:type="gramEnd"/>
            <w:r>
              <w:rPr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D82CD3" w:rsidRDefault="00AD6AE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5187" w:type="dxa"/>
          </w:tcPr>
          <w:p w:rsidR="00D82CD3" w:rsidRDefault="00AD6AEC">
            <w:pPr>
              <w:pStyle w:val="TableParagraph"/>
              <w:spacing w:before="64" w:line="266" w:lineRule="auto"/>
              <w:ind w:left="79" w:right="9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уравнения,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сводящиеся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квадратным</w:t>
            </w:r>
            <w:proofErr w:type="gramEnd"/>
            <w:r>
              <w:rPr>
                <w:w w:val="105"/>
                <w:sz w:val="15"/>
              </w:rPr>
              <w:t>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преобразований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заменой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переменной;</w:t>
            </w:r>
          </w:p>
        </w:tc>
        <w:tc>
          <w:tcPr>
            <w:tcW w:w="1117" w:type="dxa"/>
          </w:tcPr>
          <w:p w:rsidR="00D82CD3" w:rsidRDefault="00AD6AEC">
            <w:pPr>
              <w:pStyle w:val="TableParagraph"/>
              <w:spacing w:before="64" w:line="266" w:lineRule="auto"/>
              <w:ind w:left="79" w:right="1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D82CD3" w:rsidRDefault="00AD6AEC">
            <w:pPr>
              <w:pStyle w:val="TableParagraph"/>
              <w:spacing w:before="64" w:line="266" w:lineRule="auto"/>
              <w:ind w:left="78" w:right="53"/>
              <w:rPr>
                <w:sz w:val="15"/>
              </w:rPr>
            </w:pPr>
            <w:r>
              <w:rPr>
                <w:w w:val="105"/>
                <w:sz w:val="15"/>
              </w:rPr>
              <w:t>учебник, задания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 фронтальной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 индивидуальной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D82CD3">
        <w:trPr>
          <w:trHeight w:val="717"/>
        </w:trPr>
        <w:tc>
          <w:tcPr>
            <w:tcW w:w="468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5.6.</w:t>
            </w:r>
          </w:p>
        </w:tc>
        <w:tc>
          <w:tcPr>
            <w:tcW w:w="3770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Простейшие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дробно-рациональные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уравнения.</w:t>
            </w:r>
          </w:p>
        </w:tc>
        <w:tc>
          <w:tcPr>
            <w:tcW w:w="528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5187" w:type="dxa"/>
          </w:tcPr>
          <w:p w:rsidR="00D82CD3" w:rsidRDefault="00AD6AEC">
            <w:pPr>
              <w:pStyle w:val="TableParagraph"/>
              <w:spacing w:before="64" w:line="266" w:lineRule="auto"/>
              <w:ind w:left="79" w:right="9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уравнения,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сводящиеся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квадратным</w:t>
            </w:r>
            <w:proofErr w:type="gramEnd"/>
            <w:r>
              <w:rPr>
                <w:w w:val="105"/>
                <w:sz w:val="15"/>
              </w:rPr>
              <w:t>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преобразований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заменой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переменной;</w:t>
            </w:r>
          </w:p>
        </w:tc>
        <w:tc>
          <w:tcPr>
            <w:tcW w:w="1117" w:type="dxa"/>
          </w:tcPr>
          <w:p w:rsidR="00D82CD3" w:rsidRDefault="00AD6AEC">
            <w:pPr>
              <w:pStyle w:val="TableParagraph"/>
              <w:spacing w:before="64" w:line="266" w:lineRule="auto"/>
              <w:ind w:left="79" w:right="14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D82CD3" w:rsidRDefault="00AD6AEC">
            <w:pPr>
              <w:pStyle w:val="TableParagraph"/>
              <w:spacing w:before="64" w:line="266" w:lineRule="auto"/>
              <w:ind w:left="78" w:right="141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учебник, </w:t>
            </w:r>
            <w:r>
              <w:rPr>
                <w:spacing w:val="-1"/>
                <w:w w:val="105"/>
                <w:sz w:val="15"/>
              </w:rPr>
              <w:t>задания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 фронтальной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D82CD3">
        <w:trPr>
          <w:trHeight w:val="909"/>
        </w:trPr>
        <w:tc>
          <w:tcPr>
            <w:tcW w:w="468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5.7.</w:t>
            </w:r>
          </w:p>
        </w:tc>
        <w:tc>
          <w:tcPr>
            <w:tcW w:w="3770" w:type="dxa"/>
          </w:tcPr>
          <w:p w:rsidR="00D82CD3" w:rsidRDefault="00AD6AEC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текстовых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уравнений</w:t>
            </w:r>
          </w:p>
        </w:tc>
        <w:tc>
          <w:tcPr>
            <w:tcW w:w="528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5187" w:type="dxa"/>
          </w:tcPr>
          <w:p w:rsidR="00D82CD3" w:rsidRDefault="00AD6AEC">
            <w:pPr>
              <w:pStyle w:val="TableParagraph"/>
              <w:spacing w:before="64" w:line="266" w:lineRule="auto"/>
              <w:ind w:left="79" w:right="37"/>
              <w:rPr>
                <w:sz w:val="15"/>
              </w:rPr>
            </w:pPr>
            <w:r>
              <w:rPr>
                <w:w w:val="105"/>
                <w:sz w:val="15"/>
              </w:rPr>
              <w:t>Решать текстовые задачи алгебраическим способом: переходить от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словесной формулировки условия задачи к алгебраической модели путём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составления уравнения; решать составленное уравнение; </w:t>
            </w:r>
            <w:r>
              <w:rPr>
                <w:w w:val="105"/>
                <w:sz w:val="15"/>
              </w:rPr>
              <w:t>интерпретировать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результат;</w:t>
            </w:r>
          </w:p>
        </w:tc>
        <w:tc>
          <w:tcPr>
            <w:tcW w:w="1117" w:type="dxa"/>
          </w:tcPr>
          <w:p w:rsidR="00D82CD3" w:rsidRDefault="00AD6AEC">
            <w:pPr>
              <w:pStyle w:val="TableParagraph"/>
              <w:spacing w:before="64" w:line="266" w:lineRule="auto"/>
              <w:ind w:left="79" w:right="14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D82CD3" w:rsidRDefault="00AD6AE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D82CD3">
        <w:trPr>
          <w:trHeight w:val="333"/>
        </w:trPr>
        <w:tc>
          <w:tcPr>
            <w:tcW w:w="4238" w:type="dxa"/>
            <w:gridSpan w:val="2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15</w:t>
            </w:r>
          </w:p>
        </w:tc>
        <w:tc>
          <w:tcPr>
            <w:tcW w:w="11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8489" w:type="dxa"/>
            <w:gridSpan w:val="4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</w:tr>
      <w:tr w:rsidR="00D82CD3">
        <w:trPr>
          <w:trHeight w:val="333"/>
        </w:trPr>
        <w:tc>
          <w:tcPr>
            <w:tcW w:w="15499" w:type="dxa"/>
            <w:gridSpan w:val="9"/>
          </w:tcPr>
          <w:p w:rsidR="00D82CD3" w:rsidRDefault="00AD6AEC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6.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Уравнения</w:t>
            </w:r>
            <w:r>
              <w:rPr>
                <w:b/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и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неравенства.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Системы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уравнений</w:t>
            </w:r>
          </w:p>
        </w:tc>
      </w:tr>
      <w:tr w:rsidR="00D82CD3">
        <w:trPr>
          <w:trHeight w:val="717"/>
        </w:trPr>
        <w:tc>
          <w:tcPr>
            <w:tcW w:w="468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6.1.</w:t>
            </w:r>
          </w:p>
        </w:tc>
        <w:tc>
          <w:tcPr>
            <w:tcW w:w="3770" w:type="dxa"/>
          </w:tcPr>
          <w:p w:rsidR="00D82CD3" w:rsidRDefault="00AD6AEC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Линейное уравнение с двумя переменными, его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график,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примеры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решения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уравнений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целых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числах.</w:t>
            </w:r>
          </w:p>
        </w:tc>
        <w:tc>
          <w:tcPr>
            <w:tcW w:w="528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5187" w:type="dxa"/>
          </w:tcPr>
          <w:p w:rsidR="00D82CD3" w:rsidRDefault="00AD6AEC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линейные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двумя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переменными;</w:t>
            </w:r>
          </w:p>
          <w:p w:rsidR="00D82CD3" w:rsidRDefault="00AD6AEC">
            <w:pPr>
              <w:pStyle w:val="TableParagraph"/>
              <w:spacing w:before="20" w:line="266" w:lineRule="auto"/>
              <w:ind w:left="79" w:right="195"/>
              <w:rPr>
                <w:sz w:val="15"/>
              </w:rPr>
            </w:pPr>
            <w:r>
              <w:rPr>
                <w:w w:val="105"/>
                <w:sz w:val="15"/>
              </w:rPr>
              <w:t>Строить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цифровые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ресурсы;</w:t>
            </w:r>
          </w:p>
        </w:tc>
        <w:tc>
          <w:tcPr>
            <w:tcW w:w="1117" w:type="dxa"/>
          </w:tcPr>
          <w:p w:rsidR="00D82CD3" w:rsidRDefault="00AD6AEC">
            <w:pPr>
              <w:pStyle w:val="TableParagraph"/>
              <w:spacing w:before="64" w:line="266" w:lineRule="auto"/>
              <w:ind w:left="79" w:right="14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D82CD3" w:rsidRDefault="00AD6AE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D82CD3">
        <w:trPr>
          <w:trHeight w:val="717"/>
        </w:trPr>
        <w:tc>
          <w:tcPr>
            <w:tcW w:w="468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6.2.</w:t>
            </w:r>
          </w:p>
        </w:tc>
        <w:tc>
          <w:tcPr>
            <w:tcW w:w="3770" w:type="dxa"/>
          </w:tcPr>
          <w:p w:rsidR="00D82CD3" w:rsidRDefault="00AD6AEC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Решение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двумя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переменными.</w:t>
            </w:r>
          </w:p>
        </w:tc>
        <w:tc>
          <w:tcPr>
            <w:tcW w:w="528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5187" w:type="dxa"/>
          </w:tcPr>
          <w:p w:rsidR="00D82CD3" w:rsidRDefault="00AD6AEC">
            <w:pPr>
              <w:pStyle w:val="TableParagraph"/>
              <w:spacing w:before="64" w:line="266" w:lineRule="auto"/>
              <w:ind w:left="79"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системы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двумя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переменными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подстановкой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сложением;</w:t>
            </w:r>
          </w:p>
        </w:tc>
        <w:tc>
          <w:tcPr>
            <w:tcW w:w="1117" w:type="dxa"/>
          </w:tcPr>
          <w:p w:rsidR="00D82CD3" w:rsidRDefault="00AD6AEC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Зачет;</w:t>
            </w:r>
          </w:p>
        </w:tc>
        <w:tc>
          <w:tcPr>
            <w:tcW w:w="1381" w:type="dxa"/>
          </w:tcPr>
          <w:p w:rsidR="00D82CD3" w:rsidRDefault="00AD6AEC">
            <w:pPr>
              <w:pStyle w:val="TableParagraph"/>
              <w:spacing w:before="64" w:line="266" w:lineRule="auto"/>
              <w:ind w:left="78" w:right="163"/>
              <w:rPr>
                <w:sz w:val="15"/>
              </w:rPr>
            </w:pPr>
            <w:r>
              <w:rPr>
                <w:w w:val="105"/>
                <w:sz w:val="15"/>
              </w:rPr>
              <w:t>задания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индивидуальной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D82CD3">
        <w:trPr>
          <w:trHeight w:val="525"/>
        </w:trPr>
        <w:tc>
          <w:tcPr>
            <w:tcW w:w="468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6.3.</w:t>
            </w:r>
          </w:p>
        </w:tc>
        <w:tc>
          <w:tcPr>
            <w:tcW w:w="3770" w:type="dxa"/>
          </w:tcPr>
          <w:p w:rsidR="00D82CD3" w:rsidRDefault="00AD6AEC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решения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нелинейных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двумя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переменными.</w:t>
            </w:r>
          </w:p>
        </w:tc>
        <w:tc>
          <w:tcPr>
            <w:tcW w:w="528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5187" w:type="dxa"/>
          </w:tcPr>
          <w:p w:rsidR="00D82CD3" w:rsidRDefault="00AD6AEC">
            <w:pPr>
              <w:pStyle w:val="TableParagraph"/>
              <w:spacing w:before="64" w:line="266" w:lineRule="auto"/>
              <w:ind w:left="79" w:right="195"/>
              <w:rPr>
                <w:sz w:val="15"/>
              </w:rPr>
            </w:pPr>
            <w:r>
              <w:rPr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простейшие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является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линейным;</w:t>
            </w:r>
          </w:p>
        </w:tc>
        <w:tc>
          <w:tcPr>
            <w:tcW w:w="1117" w:type="dxa"/>
          </w:tcPr>
          <w:p w:rsidR="00D82CD3" w:rsidRDefault="00AD6AEC">
            <w:pPr>
              <w:pStyle w:val="TableParagraph"/>
              <w:spacing w:before="64" w:line="266" w:lineRule="auto"/>
              <w:ind w:left="79" w:right="14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D82CD3" w:rsidRDefault="00AD6AE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D82CD3">
        <w:trPr>
          <w:trHeight w:val="717"/>
        </w:trPr>
        <w:tc>
          <w:tcPr>
            <w:tcW w:w="468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6.4.</w:t>
            </w:r>
          </w:p>
        </w:tc>
        <w:tc>
          <w:tcPr>
            <w:tcW w:w="3770" w:type="dxa"/>
          </w:tcPr>
          <w:p w:rsidR="00D82CD3" w:rsidRDefault="00AD6AEC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sz w:val="15"/>
              </w:rPr>
              <w:t>Графическая</w:t>
            </w:r>
            <w:r>
              <w:rPr>
                <w:spacing w:val="21"/>
                <w:sz w:val="15"/>
              </w:rPr>
              <w:t xml:space="preserve"> </w:t>
            </w:r>
            <w:r>
              <w:rPr>
                <w:sz w:val="15"/>
              </w:rPr>
              <w:t>интерпретация уравнения</w:t>
            </w:r>
            <w:r>
              <w:rPr>
                <w:spacing w:val="21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22"/>
                <w:sz w:val="15"/>
              </w:rPr>
              <w:t xml:space="preserve"> </w:t>
            </w:r>
            <w:r>
              <w:rPr>
                <w:sz w:val="15"/>
              </w:rPr>
              <w:t>двумя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переменными и систем уравнений с двумя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переменными.</w:t>
            </w:r>
          </w:p>
        </w:tc>
        <w:tc>
          <w:tcPr>
            <w:tcW w:w="528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D82CD3" w:rsidRDefault="00AD6AE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5187" w:type="dxa"/>
          </w:tcPr>
          <w:p w:rsidR="00D82CD3" w:rsidRDefault="00AD6AEC">
            <w:pPr>
              <w:pStyle w:val="TableParagraph"/>
              <w:spacing w:before="64" w:line="266" w:lineRule="auto"/>
              <w:ind w:left="79"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графическую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интерпретацию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двумя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переменными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двумя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переменными;</w:t>
            </w:r>
          </w:p>
        </w:tc>
        <w:tc>
          <w:tcPr>
            <w:tcW w:w="1117" w:type="dxa"/>
          </w:tcPr>
          <w:p w:rsidR="00D82CD3" w:rsidRDefault="00AD6AEC">
            <w:pPr>
              <w:pStyle w:val="TableParagraph"/>
              <w:spacing w:before="64" w:line="266" w:lineRule="auto"/>
              <w:ind w:left="79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D82CD3" w:rsidRDefault="00AD6AE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</w:tbl>
    <w:p w:rsidR="00D82CD3" w:rsidRDefault="00D82CD3">
      <w:pPr>
        <w:rPr>
          <w:sz w:val="15"/>
        </w:rPr>
        <w:sectPr w:rsidR="00D82CD3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3770"/>
        <w:gridCol w:w="528"/>
        <w:gridCol w:w="1104"/>
        <w:gridCol w:w="1140"/>
        <w:gridCol w:w="804"/>
        <w:gridCol w:w="5187"/>
        <w:gridCol w:w="1117"/>
        <w:gridCol w:w="1381"/>
      </w:tblGrid>
      <w:tr w:rsidR="00D82CD3">
        <w:trPr>
          <w:trHeight w:val="741"/>
        </w:trPr>
        <w:tc>
          <w:tcPr>
            <w:tcW w:w="468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6.5.</w:t>
            </w:r>
          </w:p>
        </w:tc>
        <w:tc>
          <w:tcPr>
            <w:tcW w:w="3770" w:type="dxa"/>
          </w:tcPr>
          <w:p w:rsidR="00D82CD3" w:rsidRDefault="00AD6AEC">
            <w:pPr>
              <w:pStyle w:val="TableParagraph"/>
              <w:spacing w:before="64" w:line="266" w:lineRule="auto"/>
              <w:ind w:left="76" w:right="396"/>
              <w:rPr>
                <w:sz w:val="15"/>
              </w:rPr>
            </w:pPr>
            <w:r>
              <w:rPr>
                <w:w w:val="105"/>
                <w:sz w:val="15"/>
              </w:rPr>
              <w:t>Решение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уравнений</w:t>
            </w:r>
          </w:p>
        </w:tc>
        <w:tc>
          <w:tcPr>
            <w:tcW w:w="528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82CD3" w:rsidRDefault="00AD6AE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5187" w:type="dxa"/>
          </w:tcPr>
          <w:p w:rsidR="00D82CD3" w:rsidRDefault="00AD6AEC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текстовые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алгебраическим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способом;</w:t>
            </w:r>
          </w:p>
        </w:tc>
        <w:tc>
          <w:tcPr>
            <w:tcW w:w="1117" w:type="dxa"/>
          </w:tcPr>
          <w:p w:rsidR="00D82CD3" w:rsidRDefault="00AD6AEC">
            <w:pPr>
              <w:pStyle w:val="TableParagraph"/>
              <w:spacing w:before="64" w:line="266" w:lineRule="auto"/>
              <w:ind w:left="79" w:right="1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D82CD3" w:rsidRDefault="00AD6AEC">
            <w:pPr>
              <w:pStyle w:val="TableParagraph"/>
              <w:spacing w:before="64" w:line="266" w:lineRule="auto"/>
              <w:ind w:left="78" w:right="163"/>
              <w:rPr>
                <w:sz w:val="15"/>
              </w:rPr>
            </w:pPr>
            <w:r>
              <w:rPr>
                <w:w w:val="105"/>
                <w:sz w:val="15"/>
              </w:rPr>
              <w:t>задания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индивидуальной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D82CD3">
        <w:trPr>
          <w:trHeight w:val="333"/>
        </w:trPr>
        <w:tc>
          <w:tcPr>
            <w:tcW w:w="4238" w:type="dxa"/>
            <w:gridSpan w:val="2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13</w:t>
            </w:r>
          </w:p>
        </w:tc>
        <w:tc>
          <w:tcPr>
            <w:tcW w:w="11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5187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1117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1381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</w:tr>
      <w:tr w:rsidR="00D82CD3">
        <w:trPr>
          <w:trHeight w:val="333"/>
        </w:trPr>
        <w:tc>
          <w:tcPr>
            <w:tcW w:w="15499" w:type="dxa"/>
            <w:gridSpan w:val="9"/>
          </w:tcPr>
          <w:p w:rsidR="00D82CD3" w:rsidRDefault="00AD6AEC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Раздел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7.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Уравнения</w:t>
            </w:r>
            <w:r>
              <w:rPr>
                <w:b/>
                <w:color w:val="221E1F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и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неравенства.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Неравенства</w:t>
            </w:r>
          </w:p>
        </w:tc>
      </w:tr>
      <w:tr w:rsidR="00D82CD3">
        <w:trPr>
          <w:trHeight w:val="717"/>
        </w:trPr>
        <w:tc>
          <w:tcPr>
            <w:tcW w:w="468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7.1.</w:t>
            </w:r>
          </w:p>
        </w:tc>
        <w:tc>
          <w:tcPr>
            <w:tcW w:w="3770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Числовые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неравенства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свойства.</w:t>
            </w:r>
          </w:p>
        </w:tc>
        <w:tc>
          <w:tcPr>
            <w:tcW w:w="528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5187" w:type="dxa"/>
          </w:tcPr>
          <w:p w:rsidR="00D82CD3" w:rsidRDefault="00AD6AEC">
            <w:pPr>
              <w:pStyle w:val="TableParagraph"/>
              <w:spacing w:before="64" w:line="266" w:lineRule="auto"/>
              <w:ind w:left="79"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Формулировать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свойства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числовых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неравенств,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координатной</w:t>
            </w:r>
            <w:proofErr w:type="gramEnd"/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доказывать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алгебраически;</w:t>
            </w:r>
          </w:p>
        </w:tc>
        <w:tc>
          <w:tcPr>
            <w:tcW w:w="1117" w:type="dxa"/>
          </w:tcPr>
          <w:p w:rsidR="00D82CD3" w:rsidRDefault="00AD6AEC">
            <w:pPr>
              <w:pStyle w:val="TableParagraph"/>
              <w:spacing w:before="64" w:line="266" w:lineRule="auto"/>
              <w:ind w:left="79" w:right="4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:rsidR="00D82CD3" w:rsidRDefault="00AD6AEC">
            <w:pPr>
              <w:pStyle w:val="TableParagraph"/>
              <w:spacing w:before="64" w:line="266" w:lineRule="auto"/>
              <w:ind w:left="78" w:right="398"/>
              <w:rPr>
                <w:sz w:val="15"/>
              </w:rPr>
            </w:pPr>
            <w:r>
              <w:rPr>
                <w:w w:val="105"/>
                <w:sz w:val="15"/>
              </w:rPr>
              <w:t>задания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фронтальной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D82CD3">
        <w:trPr>
          <w:trHeight w:val="717"/>
        </w:trPr>
        <w:tc>
          <w:tcPr>
            <w:tcW w:w="468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7.2.</w:t>
            </w:r>
          </w:p>
        </w:tc>
        <w:tc>
          <w:tcPr>
            <w:tcW w:w="3770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Неравенство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переменной.</w:t>
            </w:r>
          </w:p>
        </w:tc>
        <w:tc>
          <w:tcPr>
            <w:tcW w:w="528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5187" w:type="dxa"/>
          </w:tcPr>
          <w:p w:rsidR="00D82CD3" w:rsidRDefault="00AD6AEC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Применять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неравенств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</w:tc>
        <w:tc>
          <w:tcPr>
            <w:tcW w:w="1117" w:type="dxa"/>
          </w:tcPr>
          <w:p w:rsidR="00D82CD3" w:rsidRDefault="00AD6AEC">
            <w:pPr>
              <w:pStyle w:val="TableParagraph"/>
              <w:spacing w:before="64" w:line="266" w:lineRule="auto"/>
              <w:ind w:left="79" w:right="14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D82CD3" w:rsidRDefault="00AD6AEC">
            <w:pPr>
              <w:pStyle w:val="TableParagraph"/>
              <w:spacing w:before="64" w:line="266" w:lineRule="auto"/>
              <w:ind w:left="78" w:right="163"/>
              <w:rPr>
                <w:sz w:val="15"/>
              </w:rPr>
            </w:pPr>
            <w:r>
              <w:rPr>
                <w:w w:val="105"/>
                <w:sz w:val="15"/>
              </w:rPr>
              <w:t>задания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индивидуальной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D82CD3">
        <w:trPr>
          <w:trHeight w:val="717"/>
        </w:trPr>
        <w:tc>
          <w:tcPr>
            <w:tcW w:w="468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7.3.</w:t>
            </w:r>
          </w:p>
        </w:tc>
        <w:tc>
          <w:tcPr>
            <w:tcW w:w="3770" w:type="dxa"/>
          </w:tcPr>
          <w:p w:rsidR="00D82CD3" w:rsidRDefault="00AD6AEC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Линейные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неравенства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переменной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решение.</w:t>
            </w:r>
          </w:p>
        </w:tc>
        <w:tc>
          <w:tcPr>
            <w:tcW w:w="528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5187" w:type="dxa"/>
          </w:tcPr>
          <w:p w:rsidR="00D82CD3" w:rsidRDefault="00AD6AEC">
            <w:pPr>
              <w:pStyle w:val="TableParagraph"/>
              <w:spacing w:before="64" w:line="266" w:lineRule="auto"/>
              <w:ind w:left="79"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линейные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неравенства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переменной,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неравенства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на</w:t>
            </w:r>
            <w:proofErr w:type="gramEnd"/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прямой;</w:t>
            </w:r>
          </w:p>
        </w:tc>
        <w:tc>
          <w:tcPr>
            <w:tcW w:w="1117" w:type="dxa"/>
          </w:tcPr>
          <w:p w:rsidR="00D82CD3" w:rsidRDefault="00AD6AEC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381" w:type="dxa"/>
          </w:tcPr>
          <w:p w:rsidR="00D82CD3" w:rsidRDefault="00AD6AEC">
            <w:pPr>
              <w:pStyle w:val="TableParagraph"/>
              <w:spacing w:before="64" w:line="266" w:lineRule="auto"/>
              <w:ind w:left="78" w:right="398"/>
              <w:rPr>
                <w:sz w:val="15"/>
              </w:rPr>
            </w:pPr>
            <w:r>
              <w:rPr>
                <w:w w:val="105"/>
                <w:sz w:val="15"/>
              </w:rPr>
              <w:t>задания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фронтальной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D82CD3">
        <w:trPr>
          <w:trHeight w:val="717"/>
        </w:trPr>
        <w:tc>
          <w:tcPr>
            <w:tcW w:w="468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7.4.</w:t>
            </w:r>
          </w:p>
        </w:tc>
        <w:tc>
          <w:tcPr>
            <w:tcW w:w="3770" w:type="dxa"/>
          </w:tcPr>
          <w:p w:rsidR="00D82CD3" w:rsidRDefault="00AD6AEC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Системы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неравенств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переменной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решение.</w:t>
            </w:r>
          </w:p>
        </w:tc>
        <w:tc>
          <w:tcPr>
            <w:tcW w:w="528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D82CD3" w:rsidRDefault="00AD6AE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5187" w:type="dxa"/>
          </w:tcPr>
          <w:p w:rsidR="00D82CD3" w:rsidRDefault="00AD6AEC">
            <w:pPr>
              <w:pStyle w:val="TableParagraph"/>
              <w:spacing w:before="64" w:line="266" w:lineRule="auto"/>
              <w:ind w:left="79"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системы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линейных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неравенств,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системы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неравенств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на</w:t>
            </w:r>
            <w:proofErr w:type="gramEnd"/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прямой;</w:t>
            </w:r>
          </w:p>
        </w:tc>
        <w:tc>
          <w:tcPr>
            <w:tcW w:w="1117" w:type="dxa"/>
          </w:tcPr>
          <w:p w:rsidR="00D82CD3" w:rsidRDefault="00AD6AEC">
            <w:pPr>
              <w:pStyle w:val="TableParagraph"/>
              <w:spacing w:before="64" w:line="266" w:lineRule="auto"/>
              <w:ind w:left="79" w:right="1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D82CD3" w:rsidRDefault="00AD6AEC">
            <w:pPr>
              <w:pStyle w:val="TableParagraph"/>
              <w:spacing w:before="64" w:line="266" w:lineRule="auto"/>
              <w:ind w:left="78" w:right="163"/>
              <w:rPr>
                <w:sz w:val="15"/>
              </w:rPr>
            </w:pPr>
            <w:r>
              <w:rPr>
                <w:w w:val="105"/>
                <w:sz w:val="15"/>
              </w:rPr>
              <w:t>задания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индивидуальной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D82CD3">
        <w:trPr>
          <w:trHeight w:val="717"/>
        </w:trPr>
        <w:tc>
          <w:tcPr>
            <w:tcW w:w="468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7.5.</w:t>
            </w:r>
          </w:p>
        </w:tc>
        <w:tc>
          <w:tcPr>
            <w:tcW w:w="3770" w:type="dxa"/>
          </w:tcPr>
          <w:p w:rsidR="00D82CD3" w:rsidRDefault="00AD6AEC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Изображение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решения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неравенства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числовой</w:t>
            </w:r>
            <w:proofErr w:type="gramEnd"/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</w:t>
            </w:r>
          </w:p>
        </w:tc>
        <w:tc>
          <w:tcPr>
            <w:tcW w:w="528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D82CD3" w:rsidRDefault="00AD6AE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5187" w:type="dxa"/>
          </w:tcPr>
          <w:p w:rsidR="00D82CD3" w:rsidRDefault="00AD6AEC">
            <w:pPr>
              <w:pStyle w:val="TableParagraph"/>
              <w:spacing w:before="64" w:line="266" w:lineRule="auto"/>
              <w:ind w:left="79"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системы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линейных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неравенств,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системы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неравенств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на</w:t>
            </w:r>
            <w:proofErr w:type="gramEnd"/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прямой;</w:t>
            </w:r>
          </w:p>
        </w:tc>
        <w:tc>
          <w:tcPr>
            <w:tcW w:w="1117" w:type="dxa"/>
          </w:tcPr>
          <w:p w:rsidR="00D82CD3" w:rsidRDefault="00AD6AEC">
            <w:pPr>
              <w:pStyle w:val="TableParagraph"/>
              <w:spacing w:before="64" w:line="266" w:lineRule="auto"/>
              <w:ind w:left="79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D82CD3" w:rsidRDefault="00AD6AEC">
            <w:pPr>
              <w:pStyle w:val="TableParagraph"/>
              <w:spacing w:before="64" w:line="266" w:lineRule="auto"/>
              <w:ind w:left="78" w:right="398"/>
              <w:rPr>
                <w:sz w:val="15"/>
              </w:rPr>
            </w:pPr>
            <w:r>
              <w:rPr>
                <w:w w:val="105"/>
                <w:sz w:val="15"/>
              </w:rPr>
              <w:t>задания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фронтальной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D82CD3">
        <w:trPr>
          <w:trHeight w:val="333"/>
        </w:trPr>
        <w:tc>
          <w:tcPr>
            <w:tcW w:w="4238" w:type="dxa"/>
            <w:gridSpan w:val="2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11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5187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1117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1381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</w:tr>
      <w:tr w:rsidR="00D82CD3">
        <w:trPr>
          <w:trHeight w:val="333"/>
        </w:trPr>
        <w:tc>
          <w:tcPr>
            <w:tcW w:w="15499" w:type="dxa"/>
            <w:gridSpan w:val="9"/>
          </w:tcPr>
          <w:p w:rsidR="00D82CD3" w:rsidRDefault="00AD6AEC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Раздел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8.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Функции.</w:t>
            </w:r>
            <w:r>
              <w:rPr>
                <w:b/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Основные</w:t>
            </w:r>
            <w:r>
              <w:rPr>
                <w:b/>
                <w:color w:val="221E1F"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понятия</w:t>
            </w:r>
          </w:p>
        </w:tc>
      </w:tr>
      <w:tr w:rsidR="00D82CD3">
        <w:trPr>
          <w:trHeight w:val="525"/>
        </w:trPr>
        <w:tc>
          <w:tcPr>
            <w:tcW w:w="468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8.1.</w:t>
            </w:r>
          </w:p>
        </w:tc>
        <w:tc>
          <w:tcPr>
            <w:tcW w:w="3770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Понятие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функции.</w:t>
            </w:r>
          </w:p>
        </w:tc>
        <w:tc>
          <w:tcPr>
            <w:tcW w:w="528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5187" w:type="dxa"/>
          </w:tcPr>
          <w:p w:rsidR="00D82CD3" w:rsidRDefault="00AD6AEC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функциональную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терминологию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символику;</w:t>
            </w:r>
          </w:p>
        </w:tc>
        <w:tc>
          <w:tcPr>
            <w:tcW w:w="1117" w:type="dxa"/>
          </w:tcPr>
          <w:p w:rsidR="00D82CD3" w:rsidRDefault="00AD6AEC">
            <w:pPr>
              <w:pStyle w:val="TableParagraph"/>
              <w:spacing w:before="64" w:line="266" w:lineRule="auto"/>
              <w:ind w:left="79" w:right="4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:rsidR="00D82CD3" w:rsidRDefault="00AD6AE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D82CD3">
        <w:trPr>
          <w:trHeight w:val="525"/>
        </w:trPr>
        <w:tc>
          <w:tcPr>
            <w:tcW w:w="468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8.2.</w:t>
            </w:r>
          </w:p>
        </w:tc>
        <w:tc>
          <w:tcPr>
            <w:tcW w:w="3770" w:type="dxa"/>
          </w:tcPr>
          <w:p w:rsidR="00D82CD3" w:rsidRDefault="00AD6AEC">
            <w:pPr>
              <w:pStyle w:val="TableParagraph"/>
              <w:spacing w:before="64" w:line="266" w:lineRule="auto"/>
              <w:ind w:left="76" w:right="39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Область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определения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множество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значений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функции.</w:t>
            </w:r>
          </w:p>
        </w:tc>
        <w:tc>
          <w:tcPr>
            <w:tcW w:w="528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5187" w:type="dxa"/>
          </w:tcPr>
          <w:p w:rsidR="00D82CD3" w:rsidRDefault="00AD6AEC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Вычислять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функций,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необходимости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калькулятор);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составлять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функции;</w:t>
            </w:r>
          </w:p>
        </w:tc>
        <w:tc>
          <w:tcPr>
            <w:tcW w:w="1117" w:type="dxa"/>
          </w:tcPr>
          <w:p w:rsidR="00D82CD3" w:rsidRDefault="00AD6AEC">
            <w:pPr>
              <w:pStyle w:val="TableParagraph"/>
              <w:spacing w:before="64" w:line="266" w:lineRule="auto"/>
              <w:ind w:left="79" w:right="4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:rsidR="00D82CD3" w:rsidRDefault="00AD6AE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D82CD3">
        <w:trPr>
          <w:trHeight w:val="645"/>
        </w:trPr>
        <w:tc>
          <w:tcPr>
            <w:tcW w:w="468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8.3.</w:t>
            </w:r>
          </w:p>
        </w:tc>
        <w:tc>
          <w:tcPr>
            <w:tcW w:w="3770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Способы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задания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функций.</w:t>
            </w:r>
          </w:p>
        </w:tc>
        <w:tc>
          <w:tcPr>
            <w:tcW w:w="528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5187" w:type="dxa"/>
          </w:tcPr>
          <w:p w:rsidR="00D82CD3" w:rsidRDefault="00AD6AEC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функциональную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терминологию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символику;</w:t>
            </w:r>
          </w:p>
        </w:tc>
        <w:tc>
          <w:tcPr>
            <w:tcW w:w="1117" w:type="dxa"/>
          </w:tcPr>
          <w:p w:rsidR="00D82CD3" w:rsidRDefault="00AD6AEC">
            <w:pPr>
              <w:pStyle w:val="TableParagraph"/>
              <w:spacing w:before="64" w:line="266" w:lineRule="auto"/>
              <w:ind w:left="79" w:right="4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:rsidR="00D82CD3" w:rsidRDefault="00AD6AE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D82CD3">
        <w:trPr>
          <w:trHeight w:val="717"/>
        </w:trPr>
        <w:tc>
          <w:tcPr>
            <w:tcW w:w="468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8.4.</w:t>
            </w:r>
          </w:p>
        </w:tc>
        <w:tc>
          <w:tcPr>
            <w:tcW w:w="3770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График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функции.</w:t>
            </w:r>
          </w:p>
        </w:tc>
        <w:tc>
          <w:tcPr>
            <w:tcW w:w="528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5187" w:type="dxa"/>
          </w:tcPr>
          <w:p w:rsidR="00D82CD3" w:rsidRDefault="00AD6AEC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Строить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точкам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функций;</w:t>
            </w:r>
          </w:p>
        </w:tc>
        <w:tc>
          <w:tcPr>
            <w:tcW w:w="1117" w:type="dxa"/>
          </w:tcPr>
          <w:p w:rsidR="00D82CD3" w:rsidRDefault="00AD6AEC">
            <w:pPr>
              <w:pStyle w:val="TableParagraph"/>
              <w:spacing w:before="64" w:line="266" w:lineRule="auto"/>
              <w:ind w:left="79" w:right="14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D82CD3" w:rsidRDefault="00AD6AEC">
            <w:pPr>
              <w:pStyle w:val="TableParagraph"/>
              <w:spacing w:before="64" w:line="266" w:lineRule="auto"/>
              <w:ind w:left="78" w:right="398"/>
              <w:rPr>
                <w:sz w:val="15"/>
              </w:rPr>
            </w:pPr>
            <w:r>
              <w:rPr>
                <w:w w:val="105"/>
                <w:sz w:val="15"/>
              </w:rPr>
              <w:t>задания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фронтальной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D82CD3">
        <w:trPr>
          <w:trHeight w:val="525"/>
        </w:trPr>
        <w:tc>
          <w:tcPr>
            <w:tcW w:w="468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8.5.</w:t>
            </w:r>
          </w:p>
        </w:tc>
        <w:tc>
          <w:tcPr>
            <w:tcW w:w="3770" w:type="dxa"/>
          </w:tcPr>
          <w:p w:rsidR="00D82CD3" w:rsidRDefault="00AD6AEC">
            <w:pPr>
              <w:pStyle w:val="TableParagraph"/>
              <w:spacing w:before="64" w:line="266" w:lineRule="auto"/>
              <w:ind w:left="76" w:right="882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Свойства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функции,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их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отображение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графике</w:t>
            </w:r>
          </w:p>
        </w:tc>
        <w:tc>
          <w:tcPr>
            <w:tcW w:w="528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82CD3" w:rsidRDefault="00AD6AE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5187" w:type="dxa"/>
          </w:tcPr>
          <w:p w:rsidR="00D82CD3" w:rsidRDefault="00AD6AEC">
            <w:pPr>
              <w:pStyle w:val="TableParagraph"/>
              <w:spacing w:before="64" w:line="266" w:lineRule="auto"/>
              <w:ind w:left="79"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Исследовать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графиков,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отражающих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явления;</w:t>
            </w:r>
          </w:p>
        </w:tc>
        <w:tc>
          <w:tcPr>
            <w:tcW w:w="1117" w:type="dxa"/>
          </w:tcPr>
          <w:p w:rsidR="00D82CD3" w:rsidRDefault="00AD6AEC">
            <w:pPr>
              <w:pStyle w:val="TableParagraph"/>
              <w:spacing w:before="64" w:line="266" w:lineRule="auto"/>
              <w:ind w:left="79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D82CD3" w:rsidRDefault="00AD6AE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D82CD3">
        <w:trPr>
          <w:trHeight w:val="333"/>
        </w:trPr>
        <w:tc>
          <w:tcPr>
            <w:tcW w:w="4238" w:type="dxa"/>
            <w:gridSpan w:val="2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5187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1117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1381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</w:tr>
      <w:tr w:rsidR="00D82CD3">
        <w:trPr>
          <w:trHeight w:val="333"/>
        </w:trPr>
        <w:tc>
          <w:tcPr>
            <w:tcW w:w="15499" w:type="dxa"/>
            <w:gridSpan w:val="9"/>
          </w:tcPr>
          <w:p w:rsidR="00D82CD3" w:rsidRDefault="00AD6AEC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9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Функции.</w:t>
            </w:r>
            <w:r>
              <w:rPr>
                <w:b/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Числовые</w:t>
            </w:r>
            <w:r>
              <w:rPr>
                <w:b/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функции</w:t>
            </w:r>
          </w:p>
        </w:tc>
      </w:tr>
      <w:tr w:rsidR="00D82CD3">
        <w:trPr>
          <w:trHeight w:val="525"/>
        </w:trPr>
        <w:tc>
          <w:tcPr>
            <w:tcW w:w="468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9.1.</w:t>
            </w:r>
          </w:p>
        </w:tc>
        <w:tc>
          <w:tcPr>
            <w:tcW w:w="3770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z w:val="15"/>
              </w:rPr>
              <w:t>Чтение</w:t>
            </w:r>
            <w:r>
              <w:rPr>
                <w:color w:val="221E1F"/>
                <w:spacing w:val="16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и</w:t>
            </w:r>
            <w:r>
              <w:rPr>
                <w:color w:val="221E1F"/>
                <w:spacing w:val="16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построение</w:t>
            </w:r>
            <w:r>
              <w:rPr>
                <w:color w:val="221E1F"/>
                <w:spacing w:val="17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графиков</w:t>
            </w:r>
            <w:r>
              <w:rPr>
                <w:color w:val="221E1F"/>
                <w:spacing w:val="4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функций.</w:t>
            </w:r>
          </w:p>
        </w:tc>
        <w:tc>
          <w:tcPr>
            <w:tcW w:w="528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5187" w:type="dxa"/>
          </w:tcPr>
          <w:p w:rsidR="00D82CD3" w:rsidRDefault="00AD6AEC">
            <w:pPr>
              <w:pStyle w:val="TableParagraph"/>
              <w:spacing w:before="64" w:line="266" w:lineRule="auto"/>
              <w:ind w:left="79" w:right="195"/>
              <w:rPr>
                <w:sz w:val="15"/>
              </w:rPr>
            </w:pPr>
            <w:r>
              <w:rPr>
                <w:w w:val="105"/>
                <w:sz w:val="15"/>
              </w:rPr>
              <w:t>Находить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рассматриваемых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значению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другой;</w:t>
            </w:r>
          </w:p>
        </w:tc>
        <w:tc>
          <w:tcPr>
            <w:tcW w:w="1117" w:type="dxa"/>
          </w:tcPr>
          <w:p w:rsidR="00D82CD3" w:rsidRDefault="00AD6AEC">
            <w:pPr>
              <w:pStyle w:val="TableParagraph"/>
              <w:spacing w:before="64" w:line="266" w:lineRule="auto"/>
              <w:ind w:left="79" w:right="4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:rsidR="00D82CD3" w:rsidRDefault="00AD6AE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D82CD3">
        <w:trPr>
          <w:trHeight w:val="525"/>
        </w:trPr>
        <w:tc>
          <w:tcPr>
            <w:tcW w:w="468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9.2.</w:t>
            </w:r>
          </w:p>
        </w:tc>
        <w:tc>
          <w:tcPr>
            <w:tcW w:w="3770" w:type="dxa"/>
          </w:tcPr>
          <w:p w:rsidR="00D82CD3" w:rsidRDefault="00AD6AEC">
            <w:pPr>
              <w:pStyle w:val="TableParagraph"/>
              <w:spacing w:before="64" w:line="266" w:lineRule="auto"/>
              <w:ind w:left="76" w:right="163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 xml:space="preserve">Примеры графиков </w:t>
            </w:r>
            <w:r>
              <w:rPr>
                <w:color w:val="221E1F"/>
                <w:spacing w:val="-1"/>
                <w:w w:val="105"/>
                <w:sz w:val="15"/>
              </w:rPr>
              <w:t>функций, отражающих реальные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процессы.</w:t>
            </w:r>
          </w:p>
        </w:tc>
        <w:tc>
          <w:tcPr>
            <w:tcW w:w="528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5187" w:type="dxa"/>
          </w:tcPr>
          <w:p w:rsidR="00D82CD3" w:rsidRDefault="00AD6AEC">
            <w:pPr>
              <w:pStyle w:val="TableParagraph"/>
              <w:spacing w:before="64" w:line="266" w:lineRule="auto"/>
              <w:ind w:left="79"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Описывать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другой;</w:t>
            </w:r>
          </w:p>
        </w:tc>
        <w:tc>
          <w:tcPr>
            <w:tcW w:w="1117" w:type="dxa"/>
          </w:tcPr>
          <w:p w:rsidR="00D82CD3" w:rsidRDefault="00AD6AEC">
            <w:pPr>
              <w:pStyle w:val="TableParagraph"/>
              <w:spacing w:before="64" w:line="266" w:lineRule="auto"/>
              <w:ind w:left="79" w:right="4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:rsidR="00D82CD3" w:rsidRDefault="00AD6AE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</w:tbl>
    <w:p w:rsidR="00D82CD3" w:rsidRDefault="00D82CD3">
      <w:pPr>
        <w:rPr>
          <w:sz w:val="15"/>
        </w:rPr>
        <w:sectPr w:rsidR="00D82CD3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3770"/>
        <w:gridCol w:w="528"/>
        <w:gridCol w:w="1104"/>
        <w:gridCol w:w="1140"/>
        <w:gridCol w:w="804"/>
        <w:gridCol w:w="5187"/>
        <w:gridCol w:w="1117"/>
        <w:gridCol w:w="1381"/>
      </w:tblGrid>
      <w:tr w:rsidR="00D82CD3">
        <w:trPr>
          <w:trHeight w:val="525"/>
        </w:trPr>
        <w:tc>
          <w:tcPr>
            <w:tcW w:w="468" w:type="dxa"/>
          </w:tcPr>
          <w:p w:rsidR="00D82CD3" w:rsidRDefault="00AD6AEC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9.3.</w:t>
            </w:r>
          </w:p>
        </w:tc>
        <w:tc>
          <w:tcPr>
            <w:tcW w:w="3770" w:type="dxa"/>
          </w:tcPr>
          <w:p w:rsidR="00D82CD3" w:rsidRDefault="00AD6AEC">
            <w:pPr>
              <w:pStyle w:val="TableParagraph"/>
              <w:spacing w:before="64" w:line="266" w:lineRule="auto"/>
              <w:ind w:left="76" w:right="639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 xml:space="preserve">Функции, описывающие прямую </w:t>
            </w:r>
            <w:r>
              <w:rPr>
                <w:color w:val="221E1F"/>
                <w:w w:val="105"/>
                <w:sz w:val="15"/>
              </w:rPr>
              <w:t>и обратную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пропорциональные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зависимости,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их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графики.</w:t>
            </w:r>
          </w:p>
        </w:tc>
        <w:tc>
          <w:tcPr>
            <w:tcW w:w="528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5187" w:type="dxa"/>
          </w:tcPr>
          <w:p w:rsidR="00D82CD3" w:rsidRDefault="00AD6AEC">
            <w:pPr>
              <w:pStyle w:val="TableParagraph"/>
              <w:spacing w:before="64" w:line="266" w:lineRule="auto"/>
              <w:ind w:left="79"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несложных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случаях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величинами;</w:t>
            </w:r>
          </w:p>
        </w:tc>
        <w:tc>
          <w:tcPr>
            <w:tcW w:w="1117" w:type="dxa"/>
          </w:tcPr>
          <w:p w:rsidR="00D82CD3" w:rsidRDefault="00AD6AEC">
            <w:pPr>
              <w:pStyle w:val="TableParagraph"/>
              <w:spacing w:before="64" w:line="266" w:lineRule="auto"/>
              <w:ind w:left="79" w:right="14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D82CD3" w:rsidRDefault="00AD6AE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D82CD3">
        <w:trPr>
          <w:trHeight w:val="525"/>
        </w:trPr>
        <w:tc>
          <w:tcPr>
            <w:tcW w:w="468" w:type="dxa"/>
          </w:tcPr>
          <w:p w:rsidR="00D82CD3" w:rsidRDefault="00AD6AEC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9.4.</w:t>
            </w:r>
          </w:p>
        </w:tc>
        <w:tc>
          <w:tcPr>
            <w:tcW w:w="3770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Гипербола.</w:t>
            </w:r>
          </w:p>
        </w:tc>
        <w:tc>
          <w:tcPr>
            <w:tcW w:w="528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5187" w:type="dxa"/>
          </w:tcPr>
          <w:p w:rsidR="00D82CD3" w:rsidRDefault="00AD6AEC">
            <w:pPr>
              <w:pStyle w:val="TableParagraph"/>
              <w:spacing w:before="64" w:line="266" w:lineRule="auto"/>
              <w:ind w:left="79"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Описывать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другой;</w:t>
            </w:r>
          </w:p>
        </w:tc>
        <w:tc>
          <w:tcPr>
            <w:tcW w:w="1117" w:type="dxa"/>
          </w:tcPr>
          <w:p w:rsidR="00D82CD3" w:rsidRDefault="00AD6AEC">
            <w:pPr>
              <w:pStyle w:val="TableParagraph"/>
              <w:spacing w:before="64" w:line="266" w:lineRule="auto"/>
              <w:ind w:left="79" w:right="14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D82CD3" w:rsidRDefault="00AD6AE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D82CD3">
        <w:trPr>
          <w:trHeight w:val="525"/>
        </w:trPr>
        <w:tc>
          <w:tcPr>
            <w:tcW w:w="468" w:type="dxa"/>
          </w:tcPr>
          <w:p w:rsidR="00D82CD3" w:rsidRDefault="00AD6AEC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9.5.</w:t>
            </w:r>
          </w:p>
        </w:tc>
        <w:tc>
          <w:tcPr>
            <w:tcW w:w="3770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z w:val="15"/>
              </w:rPr>
              <w:t>График</w:t>
            </w:r>
            <w:r>
              <w:rPr>
                <w:color w:val="221E1F"/>
                <w:spacing w:val="12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функции</w:t>
            </w:r>
            <w:r>
              <w:rPr>
                <w:color w:val="221E1F"/>
                <w:spacing w:val="-3"/>
                <w:sz w:val="15"/>
              </w:rPr>
              <w:t xml:space="preserve"> </w:t>
            </w:r>
            <w:r>
              <w:rPr>
                <w:i/>
                <w:color w:val="221E1F"/>
                <w:sz w:val="15"/>
              </w:rPr>
              <w:t>y</w:t>
            </w:r>
            <w:r>
              <w:rPr>
                <w:i/>
                <w:color w:val="221E1F"/>
                <w:spacing w:val="13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=</w:t>
            </w:r>
            <w:r>
              <w:rPr>
                <w:color w:val="221E1F"/>
                <w:spacing w:val="3"/>
                <w:sz w:val="15"/>
              </w:rPr>
              <w:t xml:space="preserve"> </w:t>
            </w:r>
            <w:r>
              <w:rPr>
                <w:i/>
                <w:color w:val="221E1F"/>
                <w:sz w:val="15"/>
              </w:rPr>
              <w:t>x</w:t>
            </w:r>
            <w:r>
              <w:rPr>
                <w:color w:val="221E1F"/>
                <w:sz w:val="15"/>
              </w:rPr>
              <w:t>2.</w:t>
            </w:r>
          </w:p>
        </w:tc>
        <w:tc>
          <w:tcPr>
            <w:tcW w:w="528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5187" w:type="dxa"/>
          </w:tcPr>
          <w:p w:rsidR="00D82CD3" w:rsidRDefault="00AD6AEC">
            <w:pPr>
              <w:pStyle w:val="TableParagraph"/>
              <w:spacing w:before="64" w:line="266" w:lineRule="auto"/>
              <w:ind w:left="79"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Описывать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другой;</w:t>
            </w:r>
          </w:p>
        </w:tc>
        <w:tc>
          <w:tcPr>
            <w:tcW w:w="1117" w:type="dxa"/>
          </w:tcPr>
          <w:p w:rsidR="00D82CD3" w:rsidRDefault="00AD6AEC">
            <w:pPr>
              <w:pStyle w:val="TableParagraph"/>
              <w:spacing w:before="64" w:line="266" w:lineRule="auto"/>
              <w:ind w:left="79" w:right="14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1" w:type="dxa"/>
          </w:tcPr>
          <w:p w:rsidR="00D82CD3" w:rsidRDefault="00AD6AE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учебник</w:t>
            </w:r>
          </w:p>
        </w:tc>
      </w:tr>
      <w:tr w:rsidR="00D82CD3">
        <w:trPr>
          <w:trHeight w:val="717"/>
        </w:trPr>
        <w:tc>
          <w:tcPr>
            <w:tcW w:w="468" w:type="dxa"/>
          </w:tcPr>
          <w:p w:rsidR="00D82CD3" w:rsidRDefault="00AD6AEC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9.6.</w:t>
            </w:r>
          </w:p>
        </w:tc>
        <w:tc>
          <w:tcPr>
            <w:tcW w:w="3770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Функции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i/>
                <w:color w:val="221E1F"/>
                <w:w w:val="105"/>
                <w:sz w:val="15"/>
              </w:rPr>
              <w:t>y</w:t>
            </w:r>
            <w:r>
              <w:rPr>
                <w:i/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=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i/>
                <w:color w:val="221E1F"/>
                <w:w w:val="105"/>
                <w:sz w:val="15"/>
              </w:rPr>
              <w:t>x</w:t>
            </w:r>
            <w:r>
              <w:rPr>
                <w:w w:val="105"/>
                <w:sz w:val="15"/>
              </w:rPr>
              <w:t>²</w:t>
            </w:r>
            <w:r>
              <w:rPr>
                <w:color w:val="221E1F"/>
                <w:w w:val="105"/>
                <w:sz w:val="15"/>
              </w:rPr>
              <w:t>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i/>
                <w:color w:val="221E1F"/>
                <w:w w:val="105"/>
                <w:sz w:val="15"/>
              </w:rPr>
              <w:t>y</w:t>
            </w:r>
            <w:r>
              <w:rPr>
                <w:i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=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i/>
                <w:color w:val="221E1F"/>
                <w:w w:val="105"/>
                <w:sz w:val="15"/>
              </w:rPr>
              <w:t>x</w:t>
            </w:r>
            <w:r>
              <w:rPr>
                <w:w w:val="105"/>
                <w:sz w:val="15"/>
              </w:rPr>
              <w:t>³</w:t>
            </w:r>
            <w:r>
              <w:rPr>
                <w:color w:val="221E1F"/>
                <w:w w:val="105"/>
                <w:sz w:val="15"/>
              </w:rPr>
              <w:t>,</w:t>
            </w:r>
          </w:p>
          <w:p w:rsidR="00D82CD3" w:rsidRDefault="00AD6AEC">
            <w:pPr>
              <w:pStyle w:val="TableParagraph"/>
              <w:spacing w:before="20" w:line="266" w:lineRule="auto"/>
              <w:ind w:left="76" w:right="396"/>
              <w:rPr>
                <w:sz w:val="15"/>
              </w:rPr>
            </w:pPr>
            <w:proofErr w:type="spellStart"/>
            <w:r>
              <w:rPr>
                <w:i/>
                <w:color w:val="221E1F"/>
                <w:spacing w:val="-1"/>
                <w:w w:val="105"/>
                <w:sz w:val="15"/>
              </w:rPr>
              <w:t>у=√х</w:t>
            </w:r>
            <w:proofErr w:type="spellEnd"/>
            <w:r>
              <w:rPr>
                <w:i/>
                <w:color w:val="221E1F"/>
                <w:spacing w:val="-1"/>
                <w:w w:val="105"/>
                <w:sz w:val="15"/>
              </w:rPr>
              <w:t>,</w:t>
            </w:r>
            <w:r>
              <w:rPr>
                <w:i/>
                <w:color w:val="221E1F"/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i/>
                <w:color w:val="221E1F"/>
                <w:spacing w:val="-1"/>
                <w:w w:val="105"/>
                <w:sz w:val="15"/>
              </w:rPr>
              <w:t>y</w:t>
            </w:r>
            <w:r>
              <w:rPr>
                <w:color w:val="221E1F"/>
                <w:spacing w:val="-1"/>
                <w:w w:val="105"/>
                <w:sz w:val="15"/>
              </w:rPr>
              <w:t>=I</w:t>
            </w:r>
            <w:proofErr w:type="gramStart"/>
            <w:r>
              <w:rPr>
                <w:i/>
                <w:color w:val="221E1F"/>
                <w:spacing w:val="-1"/>
                <w:w w:val="105"/>
                <w:sz w:val="15"/>
              </w:rPr>
              <w:t>х</w:t>
            </w:r>
            <w:proofErr w:type="gramEnd"/>
            <w:r>
              <w:rPr>
                <w:color w:val="221E1F"/>
                <w:spacing w:val="-1"/>
                <w:w w:val="105"/>
                <w:sz w:val="15"/>
              </w:rPr>
              <w:t>I</w:t>
            </w:r>
            <w:proofErr w:type="spellEnd"/>
            <w:r>
              <w:rPr>
                <w:color w:val="221E1F"/>
                <w:spacing w:val="-1"/>
                <w:w w:val="105"/>
                <w:sz w:val="15"/>
              </w:rPr>
              <w:t>;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графическое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решение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уравнений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систем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уравнений</w:t>
            </w:r>
          </w:p>
        </w:tc>
        <w:tc>
          <w:tcPr>
            <w:tcW w:w="528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82CD3" w:rsidRDefault="00AD6AE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5187" w:type="dxa"/>
          </w:tcPr>
          <w:p w:rsidR="00D82CD3" w:rsidRDefault="00AD6AEC">
            <w:pPr>
              <w:pStyle w:val="TableParagraph"/>
              <w:spacing w:before="64" w:line="266" w:lineRule="auto"/>
              <w:ind w:left="79" w:right="91"/>
              <w:rPr>
                <w:sz w:val="15"/>
              </w:rPr>
            </w:pPr>
            <w:r>
              <w:rPr>
                <w:w w:val="105"/>
                <w:sz w:val="15"/>
              </w:rPr>
              <w:t>Показывать схематически положение на координатной плоскости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графиков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вида: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y=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x2,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y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=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x3,y=корень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квадратный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y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= I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I;</w:t>
            </w:r>
          </w:p>
        </w:tc>
        <w:tc>
          <w:tcPr>
            <w:tcW w:w="1117" w:type="dxa"/>
          </w:tcPr>
          <w:p w:rsidR="00D82CD3" w:rsidRDefault="00AD6AEC">
            <w:pPr>
              <w:pStyle w:val="TableParagraph"/>
              <w:spacing w:before="64" w:line="266" w:lineRule="auto"/>
              <w:ind w:left="79" w:right="1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D82CD3" w:rsidRDefault="00AD6AEC">
            <w:pPr>
              <w:pStyle w:val="TableParagraph"/>
              <w:spacing w:before="64" w:line="266" w:lineRule="auto"/>
              <w:ind w:left="78" w:right="163"/>
              <w:rPr>
                <w:sz w:val="15"/>
              </w:rPr>
            </w:pPr>
            <w:r>
              <w:rPr>
                <w:w w:val="105"/>
                <w:sz w:val="15"/>
              </w:rPr>
              <w:t>задания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индивидуальной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D82CD3">
        <w:trPr>
          <w:trHeight w:val="333"/>
        </w:trPr>
        <w:tc>
          <w:tcPr>
            <w:tcW w:w="4238" w:type="dxa"/>
            <w:gridSpan w:val="2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1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5187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1117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1381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</w:tr>
      <w:tr w:rsidR="00D82CD3">
        <w:trPr>
          <w:trHeight w:val="333"/>
        </w:trPr>
        <w:tc>
          <w:tcPr>
            <w:tcW w:w="15499" w:type="dxa"/>
            <w:gridSpan w:val="9"/>
          </w:tcPr>
          <w:p w:rsidR="00D82CD3" w:rsidRDefault="00AD6AEC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color w:val="221E1F"/>
                <w:w w:val="105"/>
                <w:sz w:val="15"/>
              </w:rPr>
              <w:t>Раздел</w:t>
            </w:r>
            <w:r>
              <w:rPr>
                <w:b/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10.</w:t>
            </w:r>
            <w:r>
              <w:rPr>
                <w:b/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Повторение</w:t>
            </w:r>
            <w:r>
              <w:rPr>
                <w:b/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и</w:t>
            </w:r>
            <w:r>
              <w:rPr>
                <w:b/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обобщение</w:t>
            </w:r>
          </w:p>
        </w:tc>
      </w:tr>
      <w:tr w:rsidR="00D82CD3">
        <w:trPr>
          <w:trHeight w:val="1485"/>
        </w:trPr>
        <w:tc>
          <w:tcPr>
            <w:tcW w:w="468" w:type="dxa"/>
          </w:tcPr>
          <w:p w:rsidR="00D82CD3" w:rsidRDefault="00AD6AEC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10.1.</w:t>
            </w:r>
          </w:p>
        </w:tc>
        <w:tc>
          <w:tcPr>
            <w:tcW w:w="3770" w:type="dxa"/>
          </w:tcPr>
          <w:p w:rsidR="00D82CD3" w:rsidRDefault="00AD6AEC">
            <w:pPr>
              <w:pStyle w:val="TableParagraph"/>
              <w:spacing w:before="64" w:line="266" w:lineRule="auto"/>
              <w:ind w:left="76" w:right="163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Повторение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основных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понятий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методов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курсов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7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8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классов,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обобщение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знаний.</w:t>
            </w:r>
          </w:p>
        </w:tc>
        <w:tc>
          <w:tcPr>
            <w:tcW w:w="528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D82CD3" w:rsidRDefault="00AD6AE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5187" w:type="dxa"/>
          </w:tcPr>
          <w:p w:rsidR="00D82CD3" w:rsidRDefault="00AD6AEC">
            <w:pPr>
              <w:pStyle w:val="TableParagraph"/>
              <w:spacing w:before="64" w:line="266" w:lineRule="auto"/>
              <w:ind w:left="79"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Выбирать,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применять,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оценивать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способы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вычислений,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преобразований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уравнений;</w:t>
            </w:r>
          </w:p>
          <w:p w:rsidR="00D82CD3" w:rsidRDefault="00AD6AEC">
            <w:pPr>
              <w:pStyle w:val="TableParagraph"/>
              <w:spacing w:before="2" w:line="266" w:lineRule="auto"/>
              <w:ind w:left="79"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Осуществлять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самоконтроль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выполняемых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самопроверку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вычислений,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преобразований,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построений;</w:t>
            </w:r>
          </w:p>
          <w:p w:rsidR="00D82CD3" w:rsidRDefault="00AD6AEC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реальной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предметов;</w:t>
            </w:r>
          </w:p>
          <w:p w:rsidR="00D82CD3" w:rsidRDefault="00AD6AEC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текстовые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сравнивать,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выбирать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</w:tc>
        <w:tc>
          <w:tcPr>
            <w:tcW w:w="1117" w:type="dxa"/>
          </w:tcPr>
          <w:p w:rsidR="00D82CD3" w:rsidRDefault="00AD6AEC">
            <w:pPr>
              <w:pStyle w:val="TableParagraph"/>
              <w:spacing w:before="64" w:line="266" w:lineRule="auto"/>
              <w:ind w:left="79" w:right="1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D82CD3" w:rsidRDefault="00AD6AEC">
            <w:pPr>
              <w:pStyle w:val="TableParagraph"/>
              <w:spacing w:before="64" w:line="266" w:lineRule="auto"/>
              <w:ind w:left="78" w:right="163"/>
              <w:rPr>
                <w:sz w:val="15"/>
              </w:rPr>
            </w:pPr>
            <w:r>
              <w:rPr>
                <w:w w:val="105"/>
                <w:sz w:val="15"/>
              </w:rPr>
              <w:t>задания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индивидуальной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</w:tr>
      <w:tr w:rsidR="00D82CD3">
        <w:trPr>
          <w:trHeight w:val="333"/>
        </w:trPr>
        <w:tc>
          <w:tcPr>
            <w:tcW w:w="4238" w:type="dxa"/>
            <w:gridSpan w:val="2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5187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1117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  <w:tc>
          <w:tcPr>
            <w:tcW w:w="1381" w:type="dxa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</w:tr>
      <w:tr w:rsidR="00D82CD3">
        <w:trPr>
          <w:trHeight w:val="333"/>
        </w:trPr>
        <w:tc>
          <w:tcPr>
            <w:tcW w:w="4238" w:type="dxa"/>
            <w:gridSpan w:val="2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D82CD3" w:rsidRDefault="00AD6AE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102</w:t>
            </w:r>
          </w:p>
        </w:tc>
        <w:tc>
          <w:tcPr>
            <w:tcW w:w="1104" w:type="dxa"/>
          </w:tcPr>
          <w:p w:rsidR="00D82CD3" w:rsidRDefault="00AD6AE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40" w:type="dxa"/>
          </w:tcPr>
          <w:p w:rsidR="00D82CD3" w:rsidRDefault="00AD6AE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489" w:type="dxa"/>
            <w:gridSpan w:val="4"/>
          </w:tcPr>
          <w:p w:rsidR="00D82CD3" w:rsidRDefault="00D82CD3">
            <w:pPr>
              <w:pStyle w:val="TableParagraph"/>
              <w:rPr>
                <w:sz w:val="14"/>
              </w:rPr>
            </w:pPr>
          </w:p>
        </w:tc>
      </w:tr>
    </w:tbl>
    <w:p w:rsidR="00D82CD3" w:rsidRDefault="00D82CD3">
      <w:pPr>
        <w:rPr>
          <w:sz w:val="14"/>
        </w:rPr>
        <w:sectPr w:rsidR="00D82CD3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D82CD3" w:rsidRDefault="004C6543">
      <w:pPr>
        <w:pStyle w:val="1"/>
        <w:spacing w:before="66"/>
      </w:pPr>
      <w:r>
        <w:lastRenderedPageBreak/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AD6AEC">
        <w:t>ПОУРОЧНОЕ</w:t>
      </w:r>
      <w:r w:rsidR="00AD6AEC">
        <w:rPr>
          <w:spacing w:val="-10"/>
        </w:rPr>
        <w:t xml:space="preserve"> </w:t>
      </w:r>
      <w:r w:rsidR="00AD6AEC">
        <w:t>ПЛАНИРОВАНИЕ</w:t>
      </w:r>
    </w:p>
    <w:p w:rsidR="00D82CD3" w:rsidRDefault="00D82CD3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068"/>
        <w:gridCol w:w="2616"/>
        <w:gridCol w:w="731"/>
        <w:gridCol w:w="1619"/>
        <w:gridCol w:w="1667"/>
        <w:gridCol w:w="1163"/>
        <w:gridCol w:w="1679"/>
      </w:tblGrid>
      <w:tr w:rsidR="00D82CD3">
        <w:trPr>
          <w:trHeight w:val="477"/>
        </w:trPr>
        <w:tc>
          <w:tcPr>
            <w:tcW w:w="1068" w:type="dxa"/>
            <w:vMerge w:val="restart"/>
          </w:tcPr>
          <w:p w:rsidR="00D82CD3" w:rsidRDefault="00AD6AEC">
            <w:pPr>
              <w:pStyle w:val="TableParagraph"/>
              <w:spacing w:before="86" w:line="292" w:lineRule="auto"/>
              <w:ind w:left="76" w:right="613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2616" w:type="dxa"/>
            <w:vMerge w:val="restart"/>
          </w:tcPr>
          <w:p w:rsidR="00D82CD3" w:rsidRDefault="00AD6AEC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17" w:type="dxa"/>
            <w:gridSpan w:val="3"/>
          </w:tcPr>
          <w:p w:rsidR="00D82CD3" w:rsidRDefault="00AD6AEC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3" w:type="dxa"/>
            <w:vMerge w:val="restart"/>
          </w:tcPr>
          <w:p w:rsidR="00D82CD3" w:rsidRDefault="00AD6AEC">
            <w:pPr>
              <w:pStyle w:val="TableParagraph"/>
              <w:spacing w:before="86" w:line="292" w:lineRule="auto"/>
              <w:ind w:left="81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679" w:type="dxa"/>
            <w:vMerge w:val="restart"/>
          </w:tcPr>
          <w:p w:rsidR="00D82CD3" w:rsidRDefault="00AD6AEC">
            <w:pPr>
              <w:pStyle w:val="TableParagraph"/>
              <w:spacing w:before="86" w:line="292" w:lineRule="auto"/>
              <w:ind w:left="82" w:right="64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z w:val="24"/>
              </w:rPr>
              <w:t xml:space="preserve">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D82CD3">
        <w:trPr>
          <w:trHeight w:val="813"/>
        </w:trPr>
        <w:tc>
          <w:tcPr>
            <w:tcW w:w="1068" w:type="dxa"/>
            <w:vMerge/>
            <w:tcBorders>
              <w:top w:val="nil"/>
            </w:tcBorders>
          </w:tcPr>
          <w:p w:rsidR="00D82CD3" w:rsidRDefault="00D82CD3">
            <w:pPr>
              <w:rPr>
                <w:sz w:val="2"/>
                <w:szCs w:val="2"/>
              </w:rPr>
            </w:pPr>
          </w:p>
        </w:tc>
        <w:tc>
          <w:tcPr>
            <w:tcW w:w="2616" w:type="dxa"/>
            <w:vMerge/>
            <w:tcBorders>
              <w:top w:val="nil"/>
            </w:tcBorders>
          </w:tcPr>
          <w:p w:rsidR="00D82CD3" w:rsidRDefault="00D82CD3">
            <w:pPr>
              <w:rPr>
                <w:sz w:val="2"/>
                <w:szCs w:val="2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19" w:type="dxa"/>
          </w:tcPr>
          <w:p w:rsidR="00D82CD3" w:rsidRDefault="00AD6AEC">
            <w:pPr>
              <w:pStyle w:val="TableParagraph"/>
              <w:spacing w:before="86" w:line="292" w:lineRule="auto"/>
              <w:ind w:left="78" w:right="5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7" w:type="dxa"/>
          </w:tcPr>
          <w:p w:rsidR="00D82CD3" w:rsidRDefault="00AD6AEC">
            <w:pPr>
              <w:pStyle w:val="TableParagraph"/>
              <w:spacing w:before="86" w:line="292" w:lineRule="auto"/>
              <w:ind w:left="80" w:right="46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3" w:type="dxa"/>
            <w:vMerge/>
            <w:tcBorders>
              <w:top w:val="nil"/>
            </w:tcBorders>
          </w:tcPr>
          <w:p w:rsidR="00D82CD3" w:rsidRDefault="00D82CD3">
            <w:pPr>
              <w:rPr>
                <w:sz w:val="2"/>
                <w:szCs w:val="2"/>
              </w:rPr>
            </w:pPr>
          </w:p>
        </w:tc>
        <w:tc>
          <w:tcPr>
            <w:tcW w:w="1679" w:type="dxa"/>
            <w:vMerge/>
            <w:tcBorders>
              <w:top w:val="nil"/>
            </w:tcBorders>
          </w:tcPr>
          <w:p w:rsidR="00D82CD3" w:rsidRDefault="00D82CD3">
            <w:pPr>
              <w:rPr>
                <w:sz w:val="2"/>
                <w:szCs w:val="2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</w:tbl>
    <w:p w:rsidR="00D82CD3" w:rsidRDefault="00D82CD3">
      <w:pPr>
        <w:rPr>
          <w:sz w:val="24"/>
        </w:rPr>
        <w:sectPr w:rsidR="00D82CD3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068"/>
        <w:gridCol w:w="2616"/>
        <w:gridCol w:w="731"/>
        <w:gridCol w:w="1619"/>
        <w:gridCol w:w="1667"/>
        <w:gridCol w:w="1163"/>
        <w:gridCol w:w="1679"/>
      </w:tblGrid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28.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</w:tbl>
    <w:p w:rsidR="00D82CD3" w:rsidRDefault="00D82CD3">
      <w:pPr>
        <w:rPr>
          <w:sz w:val="24"/>
        </w:rPr>
        <w:sectPr w:rsidR="00D82CD3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068"/>
        <w:gridCol w:w="2616"/>
        <w:gridCol w:w="731"/>
        <w:gridCol w:w="1619"/>
        <w:gridCol w:w="1667"/>
        <w:gridCol w:w="1163"/>
        <w:gridCol w:w="1679"/>
      </w:tblGrid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59.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70.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71.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72.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73.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74.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75.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76.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77.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78.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79.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80.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81.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82.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83.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84.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85.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86.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87.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88.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89.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</w:tbl>
    <w:p w:rsidR="00D82CD3" w:rsidRDefault="00D82CD3">
      <w:pPr>
        <w:rPr>
          <w:sz w:val="24"/>
        </w:rPr>
        <w:sectPr w:rsidR="00D82CD3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068"/>
        <w:gridCol w:w="2616"/>
        <w:gridCol w:w="731"/>
        <w:gridCol w:w="1619"/>
        <w:gridCol w:w="1667"/>
        <w:gridCol w:w="1163"/>
        <w:gridCol w:w="1679"/>
      </w:tblGrid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90.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91.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92.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93.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94.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95.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96.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97.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98.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99.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100.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101.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477"/>
        </w:trPr>
        <w:tc>
          <w:tcPr>
            <w:tcW w:w="1068" w:type="dxa"/>
          </w:tcPr>
          <w:p w:rsidR="00D82CD3" w:rsidRDefault="00AD6AE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102.</w:t>
            </w:r>
          </w:p>
        </w:tc>
        <w:tc>
          <w:tcPr>
            <w:tcW w:w="2616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  <w:tr w:rsidR="00D82CD3">
        <w:trPr>
          <w:trHeight w:val="813"/>
        </w:trPr>
        <w:tc>
          <w:tcPr>
            <w:tcW w:w="3684" w:type="dxa"/>
            <w:gridSpan w:val="2"/>
          </w:tcPr>
          <w:p w:rsidR="00D82CD3" w:rsidRDefault="00AD6AEC">
            <w:pPr>
              <w:pStyle w:val="TableParagraph"/>
              <w:spacing w:before="86" w:line="292" w:lineRule="auto"/>
              <w:ind w:left="76" w:right="18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1" w:type="dxa"/>
          </w:tcPr>
          <w:p w:rsidR="00D82CD3" w:rsidRDefault="00AD6AE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619" w:type="dxa"/>
          </w:tcPr>
          <w:p w:rsidR="00D82CD3" w:rsidRDefault="00AD6AEC">
            <w:pPr>
              <w:pStyle w:val="TableParagraph"/>
              <w:spacing w:before="86"/>
              <w:ind w:left="7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509" w:type="dxa"/>
            <w:gridSpan w:val="3"/>
          </w:tcPr>
          <w:p w:rsidR="00D82CD3" w:rsidRDefault="00D82CD3">
            <w:pPr>
              <w:pStyle w:val="TableParagraph"/>
              <w:rPr>
                <w:sz w:val="24"/>
              </w:rPr>
            </w:pPr>
          </w:p>
        </w:tc>
      </w:tr>
    </w:tbl>
    <w:p w:rsidR="00D82CD3" w:rsidRDefault="00D82CD3">
      <w:pPr>
        <w:rPr>
          <w:sz w:val="24"/>
        </w:rPr>
        <w:sectPr w:rsidR="00D82CD3">
          <w:pgSz w:w="11900" w:h="16840"/>
          <w:pgMar w:top="560" w:right="560" w:bottom="280" w:left="560" w:header="720" w:footer="720" w:gutter="0"/>
          <w:cols w:space="720"/>
        </w:sectPr>
      </w:pPr>
    </w:p>
    <w:p w:rsidR="00D82CD3" w:rsidRDefault="004C6543">
      <w:pPr>
        <w:spacing w:before="66"/>
        <w:ind w:left="106"/>
        <w:rPr>
          <w:b/>
          <w:sz w:val="24"/>
        </w:rPr>
      </w:pPr>
      <w:r w:rsidRPr="004C6543"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AD6AEC">
        <w:rPr>
          <w:b/>
          <w:sz w:val="24"/>
        </w:rPr>
        <w:t>УЧЕБНО-МЕТОДИЧЕСКОЕ</w:t>
      </w:r>
      <w:r w:rsidR="00AD6AEC">
        <w:rPr>
          <w:b/>
          <w:spacing w:val="-13"/>
          <w:sz w:val="24"/>
        </w:rPr>
        <w:t xml:space="preserve"> </w:t>
      </w:r>
      <w:r w:rsidR="00AD6AEC">
        <w:rPr>
          <w:b/>
          <w:sz w:val="24"/>
        </w:rPr>
        <w:t>ОБЕСПЕЧЕНИЕ</w:t>
      </w:r>
      <w:r w:rsidR="00AD6AEC">
        <w:rPr>
          <w:b/>
          <w:spacing w:val="-12"/>
          <w:sz w:val="24"/>
        </w:rPr>
        <w:t xml:space="preserve"> </w:t>
      </w:r>
      <w:r w:rsidR="00AD6AEC">
        <w:rPr>
          <w:b/>
          <w:sz w:val="24"/>
        </w:rPr>
        <w:t>ОБРАЗОВАТЕЛЬНОГО</w:t>
      </w:r>
      <w:r w:rsidR="00AD6AEC">
        <w:rPr>
          <w:b/>
          <w:spacing w:val="-13"/>
          <w:sz w:val="24"/>
        </w:rPr>
        <w:t xml:space="preserve"> </w:t>
      </w:r>
      <w:r w:rsidR="00AD6AEC">
        <w:rPr>
          <w:b/>
          <w:sz w:val="24"/>
        </w:rPr>
        <w:t>ПРОЦЕССА</w:t>
      </w:r>
    </w:p>
    <w:p w:rsidR="00D82CD3" w:rsidRDefault="00AD6AEC">
      <w:pPr>
        <w:pStyle w:val="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D82CD3" w:rsidRDefault="00AD6AEC">
      <w:pPr>
        <w:pStyle w:val="a3"/>
        <w:spacing w:before="156" w:line="292" w:lineRule="auto"/>
        <w:ind w:right="528"/>
      </w:pPr>
      <w:r>
        <w:t>Дорофеев Г.В., Суворова С.Б., Бунимович Е.А.</w:t>
      </w:r>
      <w:r>
        <w:t xml:space="preserve"> и другие, Алгебра, 8 класс, Акционерное общество</w:t>
      </w:r>
      <w:r>
        <w:rPr>
          <w:spacing w:val="-57"/>
        </w:rPr>
        <w:t xml:space="preserve"> </w:t>
      </w:r>
      <w:r>
        <w:t>"Издательство</w:t>
      </w:r>
      <w:r>
        <w:rPr>
          <w:spacing w:val="-1"/>
        </w:rPr>
        <w:t xml:space="preserve"> </w:t>
      </w:r>
      <w:r>
        <w:t>"Просвещение";</w:t>
      </w:r>
    </w:p>
    <w:p w:rsidR="00D82CD3" w:rsidRDefault="00AD6AEC">
      <w:pPr>
        <w:pStyle w:val="a3"/>
        <w:spacing w:line="275" w:lineRule="exact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D82CD3" w:rsidRDefault="00D82CD3">
      <w:pPr>
        <w:pStyle w:val="a3"/>
        <w:spacing w:before="10"/>
        <w:ind w:left="0"/>
        <w:rPr>
          <w:sz w:val="21"/>
        </w:rPr>
      </w:pPr>
    </w:p>
    <w:p w:rsidR="00D82CD3" w:rsidRDefault="00AD6AEC">
      <w:pPr>
        <w:pStyle w:val="1"/>
        <w:spacing w:before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D82CD3" w:rsidRDefault="00AD6AEC">
      <w:pPr>
        <w:pStyle w:val="a3"/>
        <w:spacing w:before="156"/>
      </w:pPr>
      <w:r>
        <w:t>https://prosv.ru/_data/assistance/69/eb6aac0e-dea0-11e0-acba-001018890642.pdf</w:t>
      </w:r>
    </w:p>
    <w:p w:rsidR="00D82CD3" w:rsidRDefault="00D82CD3">
      <w:pPr>
        <w:pStyle w:val="a3"/>
        <w:spacing w:before="10"/>
        <w:ind w:left="0"/>
        <w:rPr>
          <w:sz w:val="21"/>
        </w:rPr>
      </w:pPr>
    </w:p>
    <w:p w:rsidR="00D82CD3" w:rsidRDefault="00AD6AEC">
      <w:pPr>
        <w:pStyle w:val="1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D82CD3" w:rsidRDefault="004C6543">
      <w:pPr>
        <w:pStyle w:val="a3"/>
        <w:spacing w:before="157"/>
      </w:pPr>
      <w:hyperlink r:id="rId6">
        <w:r w:rsidR="00AD6AEC">
          <w:t>http://school-collection.edu.ru/</w:t>
        </w:r>
      </w:hyperlink>
    </w:p>
    <w:p w:rsidR="00D82CD3" w:rsidRDefault="00D82CD3">
      <w:pPr>
        <w:sectPr w:rsidR="00D82CD3">
          <w:pgSz w:w="11900" w:h="16840"/>
          <w:pgMar w:top="520" w:right="560" w:bottom="280" w:left="560" w:header="720" w:footer="720" w:gutter="0"/>
          <w:cols w:space="720"/>
        </w:sectPr>
      </w:pPr>
    </w:p>
    <w:p w:rsidR="00D82CD3" w:rsidRDefault="004C6543">
      <w:pPr>
        <w:pStyle w:val="1"/>
        <w:spacing w:before="66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AD6AEC">
        <w:t>МАТЕРИАЛЬНО-ТЕХНИЧЕСКОЕ</w:t>
      </w:r>
      <w:r w:rsidR="00AD6AEC">
        <w:rPr>
          <w:spacing w:val="-14"/>
        </w:rPr>
        <w:t xml:space="preserve"> </w:t>
      </w:r>
      <w:r w:rsidR="00AD6AEC">
        <w:t>ОБЕСПЕЧЕНИЕ</w:t>
      </w:r>
      <w:r w:rsidR="00AD6AEC">
        <w:rPr>
          <w:spacing w:val="-13"/>
        </w:rPr>
        <w:t xml:space="preserve"> </w:t>
      </w:r>
      <w:r w:rsidR="00AD6AEC">
        <w:t>ОБРАЗОВАТЕЛЬНОГО</w:t>
      </w:r>
      <w:r w:rsidR="00AD6AEC">
        <w:rPr>
          <w:spacing w:val="-14"/>
        </w:rPr>
        <w:t xml:space="preserve"> </w:t>
      </w:r>
      <w:r w:rsidR="00AD6AEC">
        <w:t>ПРОЦЕССА</w:t>
      </w:r>
    </w:p>
    <w:p w:rsidR="00D82CD3" w:rsidRDefault="00AD6AEC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D82CD3" w:rsidRDefault="00D82CD3">
      <w:pPr>
        <w:pStyle w:val="a3"/>
        <w:spacing w:before="10"/>
        <w:ind w:left="0"/>
        <w:rPr>
          <w:b/>
          <w:sz w:val="21"/>
        </w:rPr>
      </w:pPr>
    </w:p>
    <w:p w:rsidR="00D82CD3" w:rsidRDefault="00AD6AEC">
      <w:pPr>
        <w:pStyle w:val="1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7"/>
        </w:rPr>
        <w:t xml:space="preserve"> </w:t>
      </w:r>
      <w:r>
        <w:t>ЛАБОРАТОРНЫХ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D82CD3" w:rsidRDefault="00D82CD3">
      <w:pPr>
        <w:sectPr w:rsidR="00D82CD3">
          <w:pgSz w:w="11900" w:h="16840"/>
          <w:pgMar w:top="520" w:right="560" w:bottom="280" w:left="560" w:header="720" w:footer="720" w:gutter="0"/>
          <w:cols w:space="720"/>
        </w:sectPr>
      </w:pPr>
    </w:p>
    <w:p w:rsidR="00D82CD3" w:rsidRDefault="00D82CD3">
      <w:pPr>
        <w:pStyle w:val="a3"/>
        <w:spacing w:before="4"/>
        <w:ind w:left="0"/>
        <w:rPr>
          <w:b/>
          <w:sz w:val="17"/>
        </w:rPr>
      </w:pPr>
    </w:p>
    <w:sectPr w:rsidR="00D82CD3" w:rsidSect="004C6543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D1DB7"/>
    <w:multiLevelType w:val="hybridMultilevel"/>
    <w:tmpl w:val="3AFE8FBC"/>
    <w:lvl w:ilvl="0" w:tplc="B62EA004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7026B80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68DAE700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A1E8E506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B998704E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DB0CDFE6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39664AB6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BEDA4676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A086B8F8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">
    <w:nsid w:val="0FAB33FE"/>
    <w:multiLevelType w:val="hybridMultilevel"/>
    <w:tmpl w:val="874606B4"/>
    <w:lvl w:ilvl="0" w:tplc="7A7EAA5E">
      <w:start w:val="1"/>
      <w:numFmt w:val="decimal"/>
      <w:lvlText w:val="%1)"/>
      <w:lvlJc w:val="left"/>
      <w:pPr>
        <w:ind w:left="106" w:hanging="385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5C4C5D3A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D2C2FAEC">
      <w:numFmt w:val="bullet"/>
      <w:lvlText w:val="•"/>
      <w:lvlJc w:val="left"/>
      <w:pPr>
        <w:ind w:left="1660" w:hanging="361"/>
      </w:pPr>
      <w:rPr>
        <w:rFonts w:hint="default"/>
        <w:lang w:val="ru-RU" w:eastAsia="en-US" w:bidi="ar-SA"/>
      </w:rPr>
    </w:lvl>
    <w:lvl w:ilvl="3" w:tplc="DB88957E">
      <w:numFmt w:val="bullet"/>
      <w:lvlText w:val="•"/>
      <w:lvlJc w:val="left"/>
      <w:pPr>
        <w:ind w:left="2800" w:hanging="361"/>
      </w:pPr>
      <w:rPr>
        <w:rFonts w:hint="default"/>
        <w:lang w:val="ru-RU" w:eastAsia="en-US" w:bidi="ar-SA"/>
      </w:rPr>
    </w:lvl>
    <w:lvl w:ilvl="4" w:tplc="855C95CC">
      <w:numFmt w:val="bullet"/>
      <w:lvlText w:val="•"/>
      <w:lvlJc w:val="left"/>
      <w:pPr>
        <w:ind w:left="3940" w:hanging="361"/>
      </w:pPr>
      <w:rPr>
        <w:rFonts w:hint="default"/>
        <w:lang w:val="ru-RU" w:eastAsia="en-US" w:bidi="ar-SA"/>
      </w:rPr>
    </w:lvl>
    <w:lvl w:ilvl="5" w:tplc="60E83234">
      <w:numFmt w:val="bullet"/>
      <w:lvlText w:val="•"/>
      <w:lvlJc w:val="left"/>
      <w:pPr>
        <w:ind w:left="5080" w:hanging="361"/>
      </w:pPr>
      <w:rPr>
        <w:rFonts w:hint="default"/>
        <w:lang w:val="ru-RU" w:eastAsia="en-US" w:bidi="ar-SA"/>
      </w:rPr>
    </w:lvl>
    <w:lvl w:ilvl="6" w:tplc="4AAE470E">
      <w:numFmt w:val="bullet"/>
      <w:lvlText w:val="•"/>
      <w:lvlJc w:val="left"/>
      <w:pPr>
        <w:ind w:left="6220" w:hanging="361"/>
      </w:pPr>
      <w:rPr>
        <w:rFonts w:hint="default"/>
        <w:lang w:val="ru-RU" w:eastAsia="en-US" w:bidi="ar-SA"/>
      </w:rPr>
    </w:lvl>
    <w:lvl w:ilvl="7" w:tplc="5B86BA56">
      <w:numFmt w:val="bullet"/>
      <w:lvlText w:val="•"/>
      <w:lvlJc w:val="left"/>
      <w:pPr>
        <w:ind w:left="7360" w:hanging="361"/>
      </w:pPr>
      <w:rPr>
        <w:rFonts w:hint="default"/>
        <w:lang w:val="ru-RU" w:eastAsia="en-US" w:bidi="ar-SA"/>
      </w:rPr>
    </w:lvl>
    <w:lvl w:ilvl="8" w:tplc="06C89E54">
      <w:numFmt w:val="bullet"/>
      <w:lvlText w:val="•"/>
      <w:lvlJc w:val="left"/>
      <w:pPr>
        <w:ind w:left="8500" w:hanging="361"/>
      </w:pPr>
      <w:rPr>
        <w:rFonts w:hint="default"/>
        <w:lang w:val="ru-RU" w:eastAsia="en-US" w:bidi="ar-SA"/>
      </w:rPr>
    </w:lvl>
  </w:abstractNum>
  <w:abstractNum w:abstractNumId="2">
    <w:nsid w:val="6A7A195E"/>
    <w:multiLevelType w:val="hybridMultilevel"/>
    <w:tmpl w:val="E7E49544"/>
    <w:lvl w:ilvl="0" w:tplc="DACC7CD6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13EF4C0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EFAA00E0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DB6EBC8E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0E2E3EF0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12BCFEE6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50A065C8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137832C8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A8624B8A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D82CD3"/>
    <w:rsid w:val="00077D75"/>
    <w:rsid w:val="000A798F"/>
    <w:rsid w:val="004C6543"/>
    <w:rsid w:val="006B0FD6"/>
    <w:rsid w:val="00AD6AEC"/>
    <w:rsid w:val="00D82C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543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4C6543"/>
    <w:pPr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C654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C6543"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4C6543"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rsid w:val="004C6543"/>
  </w:style>
  <w:style w:type="paragraph" w:styleId="a5">
    <w:name w:val="Balloon Text"/>
    <w:basedOn w:val="a"/>
    <w:link w:val="a6"/>
    <w:uiPriority w:val="99"/>
    <w:semiHidden/>
    <w:unhideWhenUsed/>
    <w:rsid w:val="00AD6A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6AEC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22</Pages>
  <Words>5034</Words>
  <Characters>28697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4</cp:revision>
  <dcterms:created xsi:type="dcterms:W3CDTF">2022-08-01T05:19:00Z</dcterms:created>
  <dcterms:modified xsi:type="dcterms:W3CDTF">2022-09-24T08:31:00Z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2022-05-28T00:00:00Z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2022-05-28T00:00:00Z</vt:filetime>
  </property>
</Properties>
</file>